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7f946f6" w14:textId="7f946f6">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педагогтерді және білім және ғылым саласындағы басқа да азаматтық қызметшілерді аттестаттаудан өткізу қағидалары мен шарттарын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2016 жылғы 27 қаңтардағы № 83 бұйрығы. Қазақстан Республикасының Әділет министрлігінде 2016 жылы 29 ақпанда № 13317 болып тіркелді.</w:t>
      </w:r>
    </w:p>
    <w:p>
      <w:pPr>
        <w:spacing w:after="0"/>
        <w:ind w:left="0"/>
        <w:jc w:val="both"/>
      </w:pPr>
      <w:r>
        <w:rPr>
          <w:rFonts w:ascii="Times New Roman"/>
          <w:b w:val="false"/>
          <w:i w:val="false"/>
          <w:color w:val="ff0000"/>
          <w:sz w:val="28"/>
        </w:rPr>
        <w:t xml:space="preserve">
      Ескерту. Бұйрықтың тақырыбы жаңа редакцияда – ҚР Білім және ғылым министрінің 07.04.2020 </w:t>
      </w:r>
      <w:r>
        <w:rPr>
          <w:rFonts w:ascii="Times New Roman"/>
          <w:b w:val="false"/>
          <w:i w:val="false"/>
          <w:color w:val="ff0000"/>
          <w:sz w:val="28"/>
        </w:rPr>
        <w:t>№ 132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1" w:id="0"/>
    <w:p>
      <w:pPr>
        <w:spacing w:after="0"/>
        <w:ind w:left="0"/>
        <w:jc w:val="both"/>
      </w:pPr>
      <w:r>
        <w:rPr>
          <w:rFonts w:ascii="Times New Roman"/>
          <w:b w:val="false"/>
          <w:i w:val="false"/>
          <w:color w:val="000000"/>
          <w:sz w:val="28"/>
        </w:rPr>
        <w:t xml:space="preserve">
      2015 жылғы 23 қарашадағы Қазақстан Республикасы Еңбек Кодексінің 139-бабының </w:t>
      </w:r>
      <w:r>
        <w:rPr>
          <w:rFonts w:ascii="Times New Roman"/>
          <w:b w:val="false"/>
          <w:i w:val="false"/>
          <w:color w:val="000000"/>
          <w:sz w:val="28"/>
        </w:rPr>
        <w:t>7-тармағына</w:t>
      </w:r>
      <w:r>
        <w:rPr>
          <w:rFonts w:ascii="Times New Roman"/>
          <w:b w:val="false"/>
          <w:i w:val="false"/>
          <w:color w:val="000000"/>
          <w:sz w:val="28"/>
        </w:rPr>
        <w:t xml:space="preserve"> сәйкес </w:t>
      </w:r>
      <w:r>
        <w:rPr>
          <w:rFonts w:ascii="Times New Roman"/>
          <w:b/>
          <w:i w:val="false"/>
          <w:color w:val="000000"/>
          <w:sz w:val="28"/>
        </w:rPr>
        <w:t>БҰЙЫРАМЫН:</w:t>
      </w:r>
    </w:p>
    <w:bookmarkEnd w:id="0"/>
    <w:bookmarkStart w:name="z2" w:id="1"/>
    <w:p>
      <w:pPr>
        <w:spacing w:after="0"/>
        <w:ind w:left="0"/>
        <w:jc w:val="both"/>
      </w:pPr>
      <w:r>
        <w:rPr>
          <w:rFonts w:ascii="Times New Roman"/>
          <w:b w:val="false"/>
          <w:i w:val="false"/>
          <w:color w:val="000000"/>
          <w:sz w:val="28"/>
        </w:rPr>
        <w:t xml:space="preserve">
      1. Қоса беріліп отырған 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 және арнайы оқу бағдарламаларын іске асыратын білім беру ұйымдарында жұмыс істейтін педагогтарды және білім және ғылым саласындағы басқа да азаматтық қызметшілерді аттестаттаудан өткізу </w:t>
      </w:r>
      <w:r>
        <w:rPr>
          <w:rFonts w:ascii="Times New Roman"/>
          <w:b w:val="false"/>
          <w:i w:val="false"/>
          <w:color w:val="000000"/>
          <w:sz w:val="28"/>
        </w:rPr>
        <w:t>қағидалары мен шарттары</w:t>
      </w:r>
      <w:r>
        <w:rPr>
          <w:rFonts w:ascii="Times New Roman"/>
          <w:b w:val="false"/>
          <w:i w:val="false"/>
          <w:color w:val="000000"/>
          <w:sz w:val="28"/>
        </w:rPr>
        <w:t xml:space="preserve"> бекітілсін.</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Білім және ғылым министрінің 07.04.2020 </w:t>
      </w:r>
      <w:r>
        <w:rPr>
          <w:rFonts w:ascii="Times New Roman"/>
          <w:b w:val="false"/>
          <w:i w:val="false"/>
          <w:color w:val="000000"/>
          <w:sz w:val="28"/>
        </w:rPr>
        <w:t>№ 132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 w:id="2"/>
    <w:p>
      <w:pPr>
        <w:spacing w:after="0"/>
        <w:ind w:left="0"/>
        <w:jc w:val="both"/>
      </w:pPr>
      <w:r>
        <w:rPr>
          <w:rFonts w:ascii="Times New Roman"/>
          <w:b w:val="false"/>
          <w:i w:val="false"/>
          <w:color w:val="000000"/>
          <w:sz w:val="28"/>
        </w:rPr>
        <w:t xml:space="preserve">
      2. "Білім және ғылым саласындағы азаматтық қызметшілерді аттестаттаудан өткізу қағидалары мен шартын, сондай-ақ Мектепке дейінгі, бастауыш, негізгі орта, жалпы орта, техникалық және кәсіптік, орта білімнен кейінгі білімнің білім беретін оқу бағдарламаларын іске асыратын білім беру ұйымдарында жұмыс істейтін педагог қызметкерлер мен оларға теңестірілген тұлғаларды аттестаттаудан өткізу қaғидалары мен шартын бекіту туралы" Қазақстан Республикасы Білім және ғылым министрінің міндетін атқарушының 2013 жылғы 7 тамыздағы № 323 </w:t>
      </w:r>
      <w:r>
        <w:rPr>
          <w:rFonts w:ascii="Times New Roman"/>
          <w:b w:val="false"/>
          <w:i w:val="false"/>
          <w:color w:val="000000"/>
          <w:sz w:val="28"/>
        </w:rPr>
        <w:t>бұйрығының</w:t>
      </w:r>
      <w:r>
        <w:rPr>
          <w:rFonts w:ascii="Times New Roman"/>
          <w:b w:val="false"/>
          <w:i w:val="false"/>
          <w:color w:val="000000"/>
          <w:sz w:val="28"/>
        </w:rPr>
        <w:t xml:space="preserve"> (Нормативтік құқықтық актілерді мемлекеттік тіркеу тізілімінде № 8678 болып тіркелген, "Егемен Қазақстан" газетінің 2013 жылғы 26 қыркүйектегі № 220 (28159) санында жарияланған) бұйрығының күші жойылды деп танылсын.</w:t>
      </w:r>
    </w:p>
    <w:bookmarkEnd w:id="2"/>
    <w:bookmarkStart w:name="z4" w:id="3"/>
    <w:p>
      <w:pPr>
        <w:spacing w:after="0"/>
        <w:ind w:left="0"/>
        <w:jc w:val="both"/>
      </w:pPr>
      <w:r>
        <w:rPr>
          <w:rFonts w:ascii="Times New Roman"/>
          <w:b w:val="false"/>
          <w:i w:val="false"/>
          <w:color w:val="000000"/>
          <w:sz w:val="28"/>
        </w:rPr>
        <w:t>
      3. Әкімшілік департаменті (А.М. Қайырбекова) заңнамада белгіленген тәртіппен:</w:t>
      </w:r>
    </w:p>
    <w:bookmarkEnd w:id="3"/>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p>
      <w:pPr>
        <w:spacing w:after="0"/>
        <w:ind w:left="0"/>
        <w:jc w:val="both"/>
      </w:pPr>
      <w:r>
        <w:rPr>
          <w:rFonts w:ascii="Times New Roman"/>
          <w:b w:val="false"/>
          <w:i w:val="false"/>
          <w:color w:val="000000"/>
          <w:sz w:val="28"/>
        </w:rPr>
        <w:t>
      2) осы бұйрықтың көшірмесін Қазақстан Республикасы Әділет министрлігінде мемлекеттік тіркеуден өткеннен кейін күнтізбелік он күн ішінде мерзімді баспа басылымдарында және "Әділет" ақпараттық-құқықтық жүйесінде ресми жариялауға, сондай-ақ Қазақстан Республикасы нормативтік құқықтық актілерінің эталондық бақылау банкінде орналастыру үшін "Қазақстан Республикасы Әділет министрлігінің Республикалық құқықтық ақпарат орталығы" шаруашылық жүргізу құқығындағы республикалық мемлекеттік кәсіпорнына жолдауды;</w:t>
      </w:r>
    </w:p>
    <w:p>
      <w:pPr>
        <w:spacing w:after="0"/>
        <w:ind w:left="0"/>
        <w:jc w:val="both"/>
      </w:pPr>
      <w:r>
        <w:rPr>
          <w:rFonts w:ascii="Times New Roman"/>
          <w:b w:val="false"/>
          <w:i w:val="false"/>
          <w:color w:val="000000"/>
          <w:sz w:val="28"/>
        </w:rPr>
        <w:t>
      3) осы бұйрықты Қазақстан Республикасы Білім және ғылым министрлігінің ресми интернет-ресурсында орналастыруды қамтамасыз етсін.</w:t>
      </w:r>
    </w:p>
    <w:p>
      <w:pPr>
        <w:spacing w:after="0"/>
        <w:ind w:left="0"/>
        <w:jc w:val="both"/>
      </w:pPr>
      <w:r>
        <w:rPr>
          <w:rFonts w:ascii="Times New Roman"/>
          <w:b w:val="false"/>
          <w:i w:val="false"/>
          <w:color w:val="000000"/>
          <w:sz w:val="28"/>
        </w:rPr>
        <w:t>
      4) осы бұйрық Қазақстан Республикасы Әділет министрлігінде мемлекеттік тіркелгеннен кейін он жұмыс күні ішінде Қазақстан Республикасы Білім және ғылым министрлігінің Заң департаментіне осы тармақтың 1), 2) және 3) тармақшаларында көзделген іс-шаралардың орындалуы туралы мәліметтерді ұсынуды қамтамасыз етсін.</w:t>
      </w:r>
    </w:p>
    <w:bookmarkStart w:name="z5" w:id="4"/>
    <w:p>
      <w:pPr>
        <w:spacing w:after="0"/>
        <w:ind w:left="0"/>
        <w:jc w:val="both"/>
      </w:pPr>
      <w:r>
        <w:rPr>
          <w:rFonts w:ascii="Times New Roman"/>
          <w:b w:val="false"/>
          <w:i w:val="false"/>
          <w:color w:val="000000"/>
          <w:sz w:val="28"/>
        </w:rPr>
        <w:t>
      4. Осы бұйрықтың орындалуын бақылау Қазақстан Республикасы Білім және ғылым министрлігінің жауапты хатшысына жүктелсін.</w:t>
      </w:r>
    </w:p>
    <w:bookmarkEnd w:id="4"/>
    <w:bookmarkStart w:name="z6" w:id="5"/>
    <w:p>
      <w:pPr>
        <w:spacing w:after="0"/>
        <w:ind w:left="0"/>
        <w:jc w:val="both"/>
      </w:pPr>
      <w:r>
        <w:rPr>
          <w:rFonts w:ascii="Times New Roman"/>
          <w:b w:val="false"/>
          <w:i w:val="false"/>
          <w:color w:val="000000"/>
          <w:sz w:val="28"/>
        </w:rPr>
        <w:t>
      5. Осы бұйрық алғашқы ресми жарияланған күнінен кейін күнтізбелік он күн өткен соң қолданысқа енгізіледі.</w:t>
      </w:r>
    </w:p>
    <w:bookmarkEnd w:id="5"/>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br/>
            </w:r>
            <w:r>
              <w:rPr>
                <w:rFonts w:ascii="Times New Roman"/>
                <w:b w:val="false"/>
                <w:i/>
                <w:color w:val="000000"/>
                <w:sz w:val="20"/>
              </w:rPr>
              <w:t>Білім және ғылым Министрі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Сәрінжіпов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 xml:space="preserve">2016 жылғы 27 қаңтардағы </w:t>
            </w:r>
            <w:r>
              <w:br/>
            </w:r>
            <w:r>
              <w:rPr>
                <w:rFonts w:ascii="Times New Roman"/>
                <w:b w:val="false"/>
                <w:i w:val="false"/>
                <w:color w:val="000000"/>
                <w:sz w:val="20"/>
              </w:rPr>
              <w:t xml:space="preserve">№ 83 бұйрығымен </w:t>
            </w:r>
            <w:r>
              <w:br/>
            </w:r>
            <w:r>
              <w:rPr>
                <w:rFonts w:ascii="Times New Roman"/>
                <w:b w:val="false"/>
                <w:i w:val="false"/>
                <w:color w:val="000000"/>
                <w:sz w:val="20"/>
              </w:rPr>
              <w:t>бекітілген</w:t>
            </w:r>
          </w:p>
        </w:tc>
      </w:tr>
    </w:tbl>
    <w:bookmarkStart w:name="z8" w:id="6"/>
    <w:p>
      <w:pPr>
        <w:spacing w:after="0"/>
        <w:ind w:left="0"/>
        <w:jc w:val="left"/>
      </w:pPr>
      <w:r>
        <w:rPr>
          <w:rFonts w:ascii="Times New Roman"/>
          <w:b/>
          <w:i w:val="false"/>
          <w:color w:val="000000"/>
        </w:rPr>
        <w:t xml:space="preserve">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ұйымдарында лауазымдарды атқаратын педагогтерді және білім және ғылым саласындағы өзге де азаматтық қызметшілерді аттестаттаудан өткізу қағидалары мен шарттары</w:t>
      </w:r>
    </w:p>
    <w:bookmarkEnd w:id="6"/>
    <w:p>
      <w:pPr>
        <w:spacing w:after="0"/>
        <w:ind w:left="0"/>
        <w:jc w:val="both"/>
      </w:pPr>
      <w:r>
        <w:rPr>
          <w:rFonts w:ascii="Times New Roman"/>
          <w:b w:val="false"/>
          <w:i w:val="false"/>
          <w:color w:val="ff0000"/>
          <w:sz w:val="28"/>
        </w:rPr>
        <w:t xml:space="preserve">
      Ескерту. Қағидалары мен шарттары жаңа редакцияда – ҚР Білім және ғылым министрінің 14.05.2020 </w:t>
      </w:r>
      <w:r>
        <w:rPr>
          <w:rFonts w:ascii="Times New Roman"/>
          <w:b w:val="false"/>
          <w:i w:val="false"/>
          <w:color w:val="ff0000"/>
          <w:sz w:val="28"/>
        </w:rPr>
        <w:t>№ 202</w:t>
      </w:r>
      <w:r>
        <w:rPr>
          <w:rFonts w:ascii="Times New Roman"/>
          <w:b w:val="false"/>
          <w:i w:val="false"/>
          <w:color w:val="ff0000"/>
          <w:sz w:val="28"/>
        </w:rPr>
        <w:t xml:space="preserve"> (алғашқы ресми жарияланған күнінен бастап қолданысқа енгізіледі) бұйрығымен.</w:t>
      </w:r>
    </w:p>
    <w:bookmarkStart w:name="z131" w:id="7"/>
    <w:p>
      <w:pPr>
        <w:spacing w:after="0"/>
        <w:ind w:left="0"/>
        <w:jc w:val="left"/>
      </w:pPr>
      <w:r>
        <w:rPr>
          <w:rFonts w:ascii="Times New Roman"/>
          <w:b/>
          <w:i w:val="false"/>
          <w:color w:val="000000"/>
        </w:rPr>
        <w:t xml:space="preserve"> 1-тарау. Жалпы ережелер</w:t>
      </w:r>
    </w:p>
    <w:bookmarkEnd w:id="7"/>
    <w:bookmarkStart w:name="z11" w:id="8"/>
    <w:p>
      <w:pPr>
        <w:spacing w:after="0"/>
        <w:ind w:left="0"/>
        <w:jc w:val="both"/>
      </w:pPr>
      <w:r>
        <w:rPr>
          <w:rFonts w:ascii="Times New Roman"/>
          <w:b w:val="false"/>
          <w:i w:val="false"/>
          <w:color w:val="000000"/>
          <w:sz w:val="28"/>
        </w:rPr>
        <w:t xml:space="preserve">
      1.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ұйымдарында лауазымдарды атқаратын педагогтерді және білім және ғылым саласындағы өзге де азаматтық қызметшілерді аттестаттаудан өткізу қағидалары мен шарттары (бұдан әрі - Қағидалар) 2015 жылғы 23 қарашадағы Қазақстан Республикасының Еңбек кодексінің 139-бабының </w:t>
      </w:r>
      <w:r>
        <w:rPr>
          <w:rFonts w:ascii="Times New Roman"/>
          <w:b w:val="false"/>
          <w:i w:val="false"/>
          <w:color w:val="000000"/>
          <w:sz w:val="28"/>
        </w:rPr>
        <w:t>7-тармағына</w:t>
      </w:r>
      <w:r>
        <w:rPr>
          <w:rFonts w:ascii="Times New Roman"/>
          <w:b w:val="false"/>
          <w:i w:val="false"/>
          <w:color w:val="000000"/>
          <w:sz w:val="28"/>
        </w:rPr>
        <w:t xml:space="preserve">, "Білім туралы" 2007 жылғы 27 шілдедегі Қазақстан Республикасының Заңына,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әзірленді және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берудің білім беру бағдарламаларын іске асыратын білім беру ұйымдарында лауазымдарды атқаратын педагогтерді аттестаттаудан өткізу тәртібін айқындайды.</w:t>
      </w:r>
    </w:p>
    <w:bookmarkEnd w:id="8"/>
    <w:bookmarkStart w:name="z12" w:id="9"/>
    <w:p>
      <w:pPr>
        <w:spacing w:after="0"/>
        <w:ind w:left="0"/>
        <w:jc w:val="both"/>
      </w:pPr>
      <w:r>
        <w:rPr>
          <w:rFonts w:ascii="Times New Roman"/>
          <w:b w:val="false"/>
          <w:i w:val="false"/>
          <w:color w:val="000000"/>
          <w:sz w:val="28"/>
        </w:rPr>
        <w:t>
      2. Осы Қағидаларда мынадай негізгі ұғымдар пайдаланылады:</w:t>
      </w:r>
    </w:p>
    <w:bookmarkEnd w:id="9"/>
    <w:p>
      <w:pPr>
        <w:spacing w:after="0"/>
        <w:ind w:left="0"/>
        <w:jc w:val="both"/>
      </w:pPr>
      <w:r>
        <w:rPr>
          <w:rFonts w:ascii="Times New Roman"/>
          <w:b w:val="false"/>
          <w:i w:val="false"/>
          <w:color w:val="000000"/>
          <w:sz w:val="28"/>
        </w:rPr>
        <w:t>
      1) апелляция - ақпараттық коммуникациялық технологиялар арқылы берілетін ұлттық біліктілік тестілеу нәтижелерін қайта қарауға педагогтің сұрау салуы;</w:t>
      </w:r>
    </w:p>
    <w:p>
      <w:pPr>
        <w:spacing w:after="0"/>
        <w:ind w:left="0"/>
        <w:jc w:val="both"/>
      </w:pPr>
      <w:r>
        <w:rPr>
          <w:rFonts w:ascii="Times New Roman"/>
          <w:b w:val="false"/>
          <w:i w:val="false"/>
          <w:color w:val="000000"/>
          <w:sz w:val="28"/>
        </w:rPr>
        <w:t>
      2) аттестаттау комиссиясы - педагогтерді аттестаттау рәсімін жүргізетін уәкілетті алқалы орган (бұдан әрі - комиссия);</w:t>
      </w:r>
    </w:p>
    <w:p>
      <w:pPr>
        <w:spacing w:after="0"/>
        <w:ind w:left="0"/>
        <w:jc w:val="both"/>
      </w:pPr>
      <w:r>
        <w:rPr>
          <w:rFonts w:ascii="Times New Roman"/>
          <w:b w:val="false"/>
          <w:i w:val="false"/>
          <w:color w:val="000000"/>
          <w:sz w:val="28"/>
        </w:rPr>
        <w:t>
      3) апелляцияларды қарау жөніндегі республикалық комиссия (бұдан әрі – республикалық апелляциялық комиссия) – білім беру саласындағы уәкілетті орган құратын комиссия, ол педагогтер ұлттық біліктілік тестілеудің нәтижелерімен келіспеген жағдайда даулы мәселелер бойынша шешім қабылдайды;</w:t>
      </w:r>
    </w:p>
    <w:p>
      <w:pPr>
        <w:spacing w:after="0"/>
        <w:ind w:left="0"/>
        <w:jc w:val="both"/>
      </w:pPr>
      <w:r>
        <w:rPr>
          <w:rFonts w:ascii="Times New Roman"/>
          <w:b w:val="false"/>
          <w:i w:val="false"/>
          <w:color w:val="000000"/>
          <w:sz w:val="28"/>
        </w:rPr>
        <w:t>
      4) біліктілік санаты - осы Қағидаларда және Педагогтерге біліктілік санаттарын беру (растау) қағидаларында айқындалатын біліктілік талаптарына сәйкес келетін педагогтердің кәсіптік құзыреттілік деңгейі;</w:t>
      </w:r>
    </w:p>
    <w:p>
      <w:pPr>
        <w:spacing w:after="0"/>
        <w:ind w:left="0"/>
        <w:jc w:val="both"/>
      </w:pPr>
      <w:r>
        <w:rPr>
          <w:rFonts w:ascii="Times New Roman"/>
          <w:b w:val="false"/>
          <w:i w:val="false"/>
          <w:color w:val="000000"/>
          <w:sz w:val="28"/>
        </w:rPr>
        <w:t>
      5) мемлекеттік көрсетілетін қызмет – көрсетілетін қызметті алушылардың өтініші бойынша жеке тәртіппен немесе өтініш жасамай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pPr>
        <w:spacing w:after="0"/>
        <w:ind w:left="0"/>
        <w:jc w:val="both"/>
      </w:pPr>
      <w:r>
        <w:rPr>
          <w:rFonts w:ascii="Times New Roman"/>
          <w:b w:val="false"/>
          <w:i w:val="false"/>
          <w:color w:val="000000"/>
          <w:sz w:val="28"/>
        </w:rPr>
        <w:t>
      6) мемлекеттік көрсетілетін қызмет стандарты –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 тізбесі;</w:t>
      </w:r>
    </w:p>
    <w:p>
      <w:pPr>
        <w:spacing w:after="0"/>
        <w:ind w:left="0"/>
        <w:jc w:val="both"/>
      </w:pPr>
      <w:r>
        <w:rPr>
          <w:rFonts w:ascii="Times New Roman"/>
          <w:b w:val="false"/>
          <w:i w:val="false"/>
          <w:color w:val="000000"/>
          <w:sz w:val="28"/>
        </w:rPr>
        <w:t>
      7) педагог - тиісті бейін бойынша педагогикалық немесе өзге де кәсіптік білімі бар және педагогтің білім алушыларды және (немесе) тәрбиеленушілерді оқыту және тәрбиелеу, әдістемелік сүйемелдеу немесе білім беру қызметін ұйымдастыру жөніндегі кәсіптік қызметін жүзеге асыратын, "Педагог лауазымдарының тізбесін бекіту туралы" Қазақстан Республикасы Білім және ғылым министрінің бұйрығына сәйкес көрсетілген лауазымдарды атқаратын тұлға;</w:t>
      </w:r>
    </w:p>
    <w:p>
      <w:pPr>
        <w:spacing w:after="0"/>
        <w:ind w:left="0"/>
        <w:jc w:val="both"/>
      </w:pPr>
      <w:r>
        <w:rPr>
          <w:rFonts w:ascii="Times New Roman"/>
          <w:b w:val="false"/>
          <w:i w:val="false"/>
          <w:color w:val="000000"/>
          <w:sz w:val="28"/>
        </w:rPr>
        <w:t>
      8) Ұлттық біліктілік тестілеу – білім беру саласындағы уәкілетті орган әзірлеген тестілер бойынша педагогтердің кәсіби құзыреттілік деңгейін айқындау мақсатында өткізілетін рәсім.</w:t>
      </w:r>
    </w:p>
    <w:bookmarkStart w:name="z13" w:id="10"/>
    <w:p>
      <w:pPr>
        <w:spacing w:after="0"/>
        <w:ind w:left="0"/>
        <w:jc w:val="left"/>
      </w:pPr>
      <w:r>
        <w:rPr>
          <w:rFonts w:ascii="Times New Roman"/>
          <w:b/>
          <w:i w:val="false"/>
          <w:color w:val="000000"/>
        </w:rPr>
        <w:t xml:space="preserve"> 2-тарау.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ұйымдарында лауазымдарды атқаратын педагогтерді және білім және ғылым саласындағы өзге де азаматтық қызметшілерді аттестаттаудан өткізу тәртібі мен шарттары</w:t>
      </w:r>
    </w:p>
    <w:bookmarkEnd w:id="10"/>
    <w:bookmarkStart w:name="z14" w:id="11"/>
    <w:p>
      <w:pPr>
        <w:spacing w:after="0"/>
        <w:ind w:left="0"/>
        <w:jc w:val="both"/>
      </w:pPr>
      <w:r>
        <w:rPr>
          <w:rFonts w:ascii="Times New Roman"/>
          <w:b w:val="false"/>
          <w:i w:val="false"/>
          <w:color w:val="000000"/>
          <w:sz w:val="28"/>
        </w:rPr>
        <w:t>
      3.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ұйымдарында лауазымдар атқаратын педагогтерді аттестаттау (бұдан әрі – педагог) мынадай кезеңдерді қамтиды:</w:t>
      </w:r>
    </w:p>
    <w:bookmarkEnd w:id="11"/>
    <w:p>
      <w:pPr>
        <w:spacing w:after="0"/>
        <w:ind w:left="0"/>
        <w:jc w:val="both"/>
      </w:pPr>
      <w:r>
        <w:rPr>
          <w:rFonts w:ascii="Times New Roman"/>
          <w:b w:val="false"/>
          <w:i w:val="false"/>
          <w:color w:val="000000"/>
          <w:sz w:val="28"/>
        </w:rPr>
        <w:t xml:space="preserve">
      педагогтер үшін: </w:t>
      </w:r>
    </w:p>
    <w:p>
      <w:pPr>
        <w:spacing w:after="0"/>
        <w:ind w:left="0"/>
        <w:jc w:val="both"/>
      </w:pPr>
      <w:r>
        <w:rPr>
          <w:rFonts w:ascii="Times New Roman"/>
          <w:b w:val="false"/>
          <w:i w:val="false"/>
          <w:color w:val="000000"/>
          <w:sz w:val="28"/>
        </w:rPr>
        <w:t>
      1) Ұлттық біліктілік тестілеу;</w:t>
      </w:r>
    </w:p>
    <w:p>
      <w:pPr>
        <w:spacing w:after="0"/>
        <w:ind w:left="0"/>
        <w:jc w:val="both"/>
      </w:pPr>
      <w:r>
        <w:rPr>
          <w:rFonts w:ascii="Times New Roman"/>
          <w:b w:val="false"/>
          <w:i w:val="false"/>
          <w:color w:val="000000"/>
          <w:sz w:val="28"/>
        </w:rPr>
        <w:t>
      2) біліктілік санатын беру (растау) рәсімі;</w:t>
      </w:r>
    </w:p>
    <w:p>
      <w:pPr>
        <w:spacing w:after="0"/>
        <w:ind w:left="0"/>
        <w:jc w:val="both"/>
      </w:pPr>
      <w:r>
        <w:rPr>
          <w:rFonts w:ascii="Times New Roman"/>
          <w:b w:val="false"/>
          <w:i w:val="false"/>
          <w:color w:val="000000"/>
          <w:sz w:val="28"/>
        </w:rPr>
        <w:t>
      білім беру ұйымдары басшысының орынбасарлары үшін:</w:t>
      </w:r>
    </w:p>
    <w:p>
      <w:pPr>
        <w:spacing w:after="0"/>
        <w:ind w:left="0"/>
        <w:jc w:val="both"/>
      </w:pPr>
      <w:r>
        <w:rPr>
          <w:rFonts w:ascii="Times New Roman"/>
          <w:b w:val="false"/>
          <w:i w:val="false"/>
          <w:color w:val="000000"/>
          <w:sz w:val="28"/>
        </w:rPr>
        <w:t xml:space="preserve">
      1) біліктілік бағалау; </w:t>
      </w:r>
    </w:p>
    <w:p>
      <w:pPr>
        <w:spacing w:after="0"/>
        <w:ind w:left="0"/>
        <w:jc w:val="both"/>
      </w:pPr>
      <w:r>
        <w:rPr>
          <w:rFonts w:ascii="Times New Roman"/>
          <w:b w:val="false"/>
          <w:i w:val="false"/>
          <w:color w:val="000000"/>
          <w:sz w:val="28"/>
        </w:rPr>
        <w:t>
      2) қызметтің қорытындыларын кешенді талдамалық жинақтау.</w:t>
      </w:r>
    </w:p>
    <w:p>
      <w:pPr>
        <w:spacing w:after="0"/>
        <w:ind w:left="0"/>
        <w:jc w:val="both"/>
      </w:pPr>
      <w:r>
        <w:rPr>
          <w:rFonts w:ascii="Times New Roman"/>
          <w:b w:val="false"/>
          <w:i w:val="false"/>
          <w:color w:val="000000"/>
          <w:sz w:val="28"/>
        </w:rPr>
        <w:t>
      білім беру ұйымдарының басшылары үшін:</w:t>
      </w:r>
    </w:p>
    <w:p>
      <w:pPr>
        <w:spacing w:after="0"/>
        <w:ind w:left="0"/>
        <w:jc w:val="both"/>
      </w:pPr>
      <w:r>
        <w:rPr>
          <w:rFonts w:ascii="Times New Roman"/>
          <w:b w:val="false"/>
          <w:i w:val="false"/>
          <w:color w:val="000000"/>
          <w:sz w:val="28"/>
        </w:rPr>
        <w:t>
      1) Ұлттық біліктілік тестілеу;</w:t>
      </w:r>
    </w:p>
    <w:p>
      <w:pPr>
        <w:spacing w:after="0"/>
        <w:ind w:left="0"/>
        <w:jc w:val="both"/>
      </w:pPr>
      <w:r>
        <w:rPr>
          <w:rFonts w:ascii="Times New Roman"/>
          <w:b w:val="false"/>
          <w:i w:val="false"/>
          <w:color w:val="000000"/>
          <w:sz w:val="28"/>
        </w:rPr>
        <w:t xml:space="preserve">
      2) біліктілік бағалау; </w:t>
      </w:r>
    </w:p>
    <w:p>
      <w:pPr>
        <w:spacing w:after="0"/>
        <w:ind w:left="0"/>
        <w:jc w:val="both"/>
      </w:pPr>
      <w:r>
        <w:rPr>
          <w:rFonts w:ascii="Times New Roman"/>
          <w:b w:val="false"/>
          <w:i w:val="false"/>
          <w:color w:val="000000"/>
          <w:sz w:val="28"/>
        </w:rPr>
        <w:t>
      3) қызметтің қорытындыларын кешенді талдамалық жинақтау.</w:t>
      </w:r>
    </w:p>
    <w:bookmarkStart w:name="z15" w:id="12"/>
    <w:p>
      <w:pPr>
        <w:spacing w:after="0"/>
        <w:ind w:left="0"/>
        <w:jc w:val="both"/>
      </w:pPr>
      <w:r>
        <w:rPr>
          <w:rFonts w:ascii="Times New Roman"/>
          <w:b w:val="false"/>
          <w:i w:val="false"/>
          <w:color w:val="000000"/>
          <w:sz w:val="28"/>
        </w:rPr>
        <w:t xml:space="preserve">
      4. Педагогтерді аттестаттау бес жылда кемінде бір рет, білім беру ұйымдарының басшыларын – "Білім туралы" 2007 жылғы 27 шілдедегі Қазақстан Республикасы Заңының 44-бабының </w:t>
      </w:r>
      <w:r>
        <w:rPr>
          <w:rFonts w:ascii="Times New Roman"/>
          <w:b w:val="false"/>
          <w:i w:val="false"/>
          <w:color w:val="000000"/>
          <w:sz w:val="28"/>
        </w:rPr>
        <w:t>5-тармағына</w:t>
      </w:r>
      <w:r>
        <w:rPr>
          <w:rFonts w:ascii="Times New Roman"/>
          <w:b w:val="false"/>
          <w:i w:val="false"/>
          <w:color w:val="000000"/>
          <w:sz w:val="28"/>
        </w:rPr>
        <w:t xml:space="preserve"> сәйкес үш жылда бір рет өткізіледі. </w:t>
      </w:r>
    </w:p>
    <w:bookmarkEnd w:id="12"/>
    <w:bookmarkStart w:name="z16" w:id="13"/>
    <w:p>
      <w:pPr>
        <w:spacing w:after="0"/>
        <w:ind w:left="0"/>
        <w:jc w:val="both"/>
      </w:pPr>
      <w:r>
        <w:rPr>
          <w:rFonts w:ascii="Times New Roman"/>
          <w:b w:val="false"/>
          <w:i w:val="false"/>
          <w:color w:val="000000"/>
          <w:sz w:val="28"/>
        </w:rPr>
        <w:t xml:space="preserve">
      5. Педагогтер аттестаттаудан өту үшін ұлттық біліктілік тестілеуді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нысан бойынша білім беру саласындағы уәкілетті орган айқындайтын ұйымға өтініш беру жолымен тапсырады және ұлттық біліктілік тестілеуден электрондық форматта өтеді.</w:t>
      </w:r>
    </w:p>
    <w:bookmarkEnd w:id="13"/>
    <w:bookmarkStart w:name="z17" w:id="14"/>
    <w:p>
      <w:pPr>
        <w:spacing w:after="0"/>
        <w:ind w:left="0"/>
        <w:jc w:val="both"/>
      </w:pPr>
      <w:r>
        <w:rPr>
          <w:rFonts w:ascii="Times New Roman"/>
          <w:b w:val="false"/>
          <w:i w:val="false"/>
          <w:color w:val="000000"/>
          <w:sz w:val="28"/>
        </w:rPr>
        <w:t>
      6. Ұлттық біліктілік тестілеу педагог өтінішінде көрсетілген мерзімде өткізіледі.</w:t>
      </w:r>
    </w:p>
    <w:bookmarkEnd w:id="14"/>
    <w:bookmarkStart w:name="z18" w:id="15"/>
    <w:p>
      <w:pPr>
        <w:spacing w:after="0"/>
        <w:ind w:left="0"/>
        <w:jc w:val="both"/>
      </w:pPr>
      <w:r>
        <w:rPr>
          <w:rFonts w:ascii="Times New Roman"/>
          <w:b w:val="false"/>
          <w:i w:val="false"/>
          <w:color w:val="000000"/>
          <w:sz w:val="28"/>
        </w:rPr>
        <w:t>
      7. Педагогтердің өтініштерін қабылдау кемінде күнтізбелік 15 күн бұрын, білім беру ұйымдары басшыларының өтініштерін қабылдау тестілеу басталғанға дейін кемінде күнтізбелік 30 күн бұрын жүргізіледі.</w:t>
      </w:r>
    </w:p>
    <w:bookmarkEnd w:id="15"/>
    <w:bookmarkStart w:name="z19" w:id="16"/>
    <w:p>
      <w:pPr>
        <w:spacing w:after="0"/>
        <w:ind w:left="0"/>
        <w:jc w:val="both"/>
      </w:pPr>
      <w:r>
        <w:rPr>
          <w:rFonts w:ascii="Times New Roman"/>
          <w:b w:val="false"/>
          <w:i w:val="false"/>
          <w:color w:val="000000"/>
          <w:sz w:val="28"/>
        </w:rPr>
        <w:t xml:space="preserve">
      8. Ұлттық біліктілік тестілеуден өтуге өтініш берген кезде педагогтер тапсыру тілін (қазақ, орыс, ұйғыр, өзбек, тәжік), күнін, уақытын таңдайды және білім беру саласындағы уәкілетті орган айқындайтын ұйым дайындайтын ұлттық біліктілік тестілеуді өткізу жөніндегі нұсқаулықпен танысады. </w:t>
      </w:r>
    </w:p>
    <w:bookmarkEnd w:id="16"/>
    <w:bookmarkStart w:name="z20" w:id="17"/>
    <w:p>
      <w:pPr>
        <w:spacing w:after="0"/>
        <w:ind w:left="0"/>
        <w:jc w:val="both"/>
      </w:pPr>
      <w:r>
        <w:rPr>
          <w:rFonts w:ascii="Times New Roman"/>
          <w:b w:val="false"/>
          <w:i w:val="false"/>
          <w:color w:val="000000"/>
          <w:sz w:val="28"/>
        </w:rPr>
        <w:t xml:space="preserve">
      9. Ұлттық біліктілік тестілеу: </w:t>
      </w:r>
    </w:p>
    <w:bookmarkEnd w:id="17"/>
    <w:p>
      <w:pPr>
        <w:spacing w:after="0"/>
        <w:ind w:left="0"/>
        <w:jc w:val="both"/>
      </w:pPr>
      <w:r>
        <w:rPr>
          <w:rFonts w:ascii="Times New Roman"/>
          <w:b w:val="false"/>
          <w:i w:val="false"/>
          <w:color w:val="000000"/>
          <w:sz w:val="28"/>
        </w:rPr>
        <w:t xml:space="preserve">
      1 (бір) рет – тегін, </w:t>
      </w:r>
    </w:p>
    <w:p>
      <w:pPr>
        <w:spacing w:after="0"/>
        <w:ind w:left="0"/>
        <w:jc w:val="both"/>
      </w:pPr>
      <w:r>
        <w:rPr>
          <w:rFonts w:ascii="Times New Roman"/>
          <w:b w:val="false"/>
          <w:i w:val="false"/>
          <w:color w:val="000000"/>
          <w:sz w:val="28"/>
        </w:rPr>
        <w:t>
      қайта 1 рет және сынақ (педагогтің қалауы бойынша) - күнтізбелік жыл ішінде ақылы негізде,</w:t>
      </w:r>
    </w:p>
    <w:p>
      <w:pPr>
        <w:spacing w:after="0"/>
        <w:ind w:left="0"/>
        <w:jc w:val="both"/>
      </w:pPr>
      <w:r>
        <w:rPr>
          <w:rFonts w:ascii="Times New Roman"/>
          <w:b w:val="false"/>
          <w:i w:val="false"/>
          <w:color w:val="000000"/>
          <w:sz w:val="28"/>
        </w:rPr>
        <w:t>
      білім беру ұйымдарының басшылары үшін - ақылы негізде тиісті күнтізбелік жылдың 1 айлық есептік көрсеткіші (АЕК) мөлшерінде өтеді.</w:t>
      </w:r>
    </w:p>
    <w:bookmarkStart w:name="z21" w:id="18"/>
    <w:p>
      <w:pPr>
        <w:spacing w:after="0"/>
        <w:ind w:left="0"/>
        <w:jc w:val="both"/>
      </w:pPr>
      <w:r>
        <w:rPr>
          <w:rFonts w:ascii="Times New Roman"/>
          <w:b w:val="false"/>
          <w:i w:val="false"/>
          <w:color w:val="000000"/>
          <w:sz w:val="28"/>
        </w:rPr>
        <w:t xml:space="preserve">
      10. Өтініш деректер базасына енгізілгеннен кейін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нысан бойынша тестілеуге рұқсаттама беріледі.</w:t>
      </w:r>
    </w:p>
    <w:bookmarkEnd w:id="18"/>
    <w:bookmarkStart w:name="z22" w:id="19"/>
    <w:p>
      <w:pPr>
        <w:spacing w:after="0"/>
        <w:ind w:left="0"/>
        <w:jc w:val="both"/>
      </w:pPr>
      <w:r>
        <w:rPr>
          <w:rFonts w:ascii="Times New Roman"/>
          <w:b w:val="false"/>
          <w:i w:val="false"/>
          <w:color w:val="000000"/>
          <w:sz w:val="28"/>
        </w:rPr>
        <w:t>
      11. Ұлттық біліктілік тестілеу келесі тест тапсырмаларынан тұрады:</w:t>
      </w:r>
    </w:p>
    <w:bookmarkEnd w:id="19"/>
    <w:p>
      <w:pPr>
        <w:spacing w:after="0"/>
        <w:ind w:left="0"/>
        <w:jc w:val="both"/>
      </w:pPr>
      <w:r>
        <w:rPr>
          <w:rFonts w:ascii="Times New Roman"/>
          <w:b w:val="false"/>
          <w:i w:val="false"/>
          <w:color w:val="000000"/>
          <w:sz w:val="28"/>
        </w:rPr>
        <w:t>
      1) мектепке дейінгі тәрбие мен оқыту ұйымдарының педагогтері үшін:</w:t>
      </w:r>
    </w:p>
    <w:p>
      <w:pPr>
        <w:spacing w:after="0"/>
        <w:ind w:left="0"/>
        <w:jc w:val="both"/>
      </w:pPr>
      <w:r>
        <w:rPr>
          <w:rFonts w:ascii="Times New Roman"/>
          <w:b w:val="false"/>
          <w:i w:val="false"/>
          <w:color w:val="000000"/>
          <w:sz w:val="28"/>
        </w:rPr>
        <w:t>
      "Мектепке дейінгі педагогика және психология" - отыз тапсырма;</w:t>
      </w:r>
    </w:p>
    <w:p>
      <w:pPr>
        <w:spacing w:after="0"/>
        <w:ind w:left="0"/>
        <w:jc w:val="both"/>
      </w:pPr>
      <w:r>
        <w:rPr>
          <w:rFonts w:ascii="Times New Roman"/>
          <w:b w:val="false"/>
          <w:i w:val="false"/>
          <w:color w:val="000000"/>
          <w:sz w:val="28"/>
        </w:rPr>
        <w:t>
      "Мектепке дейінгі тәрбие мен оқыту әдістемесі" - отыз тапсырма;</w:t>
      </w:r>
    </w:p>
    <w:p>
      <w:pPr>
        <w:spacing w:after="0"/>
        <w:ind w:left="0"/>
        <w:jc w:val="both"/>
      </w:pPr>
      <w:r>
        <w:rPr>
          <w:rFonts w:ascii="Times New Roman"/>
          <w:b w:val="false"/>
          <w:i w:val="false"/>
          <w:color w:val="000000"/>
          <w:sz w:val="28"/>
        </w:rPr>
        <w:t>
      2) Жалпы орта білім беру педагогтері үшін:</w:t>
      </w:r>
    </w:p>
    <w:p>
      <w:pPr>
        <w:spacing w:after="0"/>
        <w:ind w:left="0"/>
        <w:jc w:val="both"/>
      </w:pPr>
      <w:r>
        <w:rPr>
          <w:rFonts w:ascii="Times New Roman"/>
          <w:b w:val="false"/>
          <w:i w:val="false"/>
          <w:color w:val="000000"/>
          <w:sz w:val="28"/>
        </w:rPr>
        <w:t xml:space="preserve">
      "Педагогика, оқыту әдістемесі" - отыз тапсырма; </w:t>
      </w:r>
    </w:p>
    <w:p>
      <w:pPr>
        <w:spacing w:after="0"/>
        <w:ind w:left="0"/>
        <w:jc w:val="both"/>
      </w:pPr>
      <w:r>
        <w:rPr>
          <w:rFonts w:ascii="Times New Roman"/>
          <w:b w:val="false"/>
          <w:i w:val="false"/>
          <w:color w:val="000000"/>
          <w:sz w:val="28"/>
        </w:rPr>
        <w:t>
      "Оқу пәнінің мазмұны" - жетпіс тапсырма;</w:t>
      </w:r>
    </w:p>
    <w:p>
      <w:pPr>
        <w:spacing w:after="0"/>
        <w:ind w:left="0"/>
        <w:jc w:val="both"/>
      </w:pPr>
      <w:r>
        <w:rPr>
          <w:rFonts w:ascii="Times New Roman"/>
          <w:b w:val="false"/>
          <w:i w:val="false"/>
          <w:color w:val="000000"/>
          <w:sz w:val="28"/>
        </w:rPr>
        <w:t>
      Бастауыш білім беру педагогтері тестілеуді қазақ немесе орыс тілі (оқыту тілі), әдеби оқу, математика пәндері бойынша тапсырады.</w:t>
      </w:r>
    </w:p>
    <w:p>
      <w:pPr>
        <w:spacing w:after="0"/>
        <w:ind w:left="0"/>
        <w:jc w:val="both"/>
      </w:pPr>
      <w:r>
        <w:rPr>
          <w:rFonts w:ascii="Times New Roman"/>
          <w:b w:val="false"/>
          <w:i w:val="false"/>
          <w:color w:val="000000"/>
          <w:sz w:val="28"/>
        </w:rPr>
        <w:t>
      3) Техникалық және кәсіптік, орта білімнен кейінгі білім беру ұйымдары үшін:</w:t>
      </w:r>
    </w:p>
    <w:p>
      <w:pPr>
        <w:spacing w:after="0"/>
        <w:ind w:left="0"/>
        <w:jc w:val="both"/>
      </w:pPr>
      <w:r>
        <w:rPr>
          <w:rFonts w:ascii="Times New Roman"/>
          <w:b w:val="false"/>
          <w:i w:val="false"/>
          <w:color w:val="000000"/>
          <w:sz w:val="28"/>
        </w:rPr>
        <w:t>
      Жалпы білім беретін пәндер бойынша педагогтер:</w:t>
      </w:r>
    </w:p>
    <w:p>
      <w:pPr>
        <w:spacing w:after="0"/>
        <w:ind w:left="0"/>
        <w:jc w:val="both"/>
      </w:pPr>
      <w:r>
        <w:rPr>
          <w:rFonts w:ascii="Times New Roman"/>
          <w:b w:val="false"/>
          <w:i w:val="false"/>
          <w:color w:val="000000"/>
          <w:sz w:val="28"/>
        </w:rPr>
        <w:t xml:space="preserve">
      "Педагогика, оқыту әдістемесі" - отыз тапсырма; </w:t>
      </w:r>
    </w:p>
    <w:p>
      <w:pPr>
        <w:spacing w:after="0"/>
        <w:ind w:left="0"/>
        <w:jc w:val="both"/>
      </w:pPr>
      <w:r>
        <w:rPr>
          <w:rFonts w:ascii="Times New Roman"/>
          <w:b w:val="false"/>
          <w:i w:val="false"/>
          <w:color w:val="000000"/>
          <w:sz w:val="28"/>
        </w:rPr>
        <w:t>
      "Оқу пәнінің мазмұны" - жетпіс тапсырма;</w:t>
      </w:r>
    </w:p>
    <w:p>
      <w:pPr>
        <w:spacing w:after="0"/>
        <w:ind w:left="0"/>
        <w:jc w:val="both"/>
      </w:pPr>
      <w:r>
        <w:rPr>
          <w:rFonts w:ascii="Times New Roman"/>
          <w:b w:val="false"/>
          <w:i w:val="false"/>
          <w:color w:val="000000"/>
          <w:sz w:val="28"/>
        </w:rPr>
        <w:t>
      Арнайы пәндер бойынша педагогтер:</w:t>
      </w:r>
    </w:p>
    <w:p>
      <w:pPr>
        <w:spacing w:after="0"/>
        <w:ind w:left="0"/>
        <w:jc w:val="both"/>
      </w:pPr>
      <w:r>
        <w:rPr>
          <w:rFonts w:ascii="Times New Roman"/>
          <w:b w:val="false"/>
          <w:i w:val="false"/>
          <w:color w:val="000000"/>
          <w:sz w:val="28"/>
        </w:rPr>
        <w:t xml:space="preserve">
      "Педагогика, оқыту әдістемесі" - отыз тапсырма; </w:t>
      </w:r>
    </w:p>
    <w:p>
      <w:pPr>
        <w:spacing w:after="0"/>
        <w:ind w:left="0"/>
        <w:jc w:val="both"/>
      </w:pPr>
      <w:r>
        <w:rPr>
          <w:rFonts w:ascii="Times New Roman"/>
          <w:b w:val="false"/>
          <w:i w:val="false"/>
          <w:color w:val="000000"/>
          <w:sz w:val="28"/>
        </w:rPr>
        <w:t>
      "Қызмет бағыты бойынша" - жетпіс тапсырма;</w:t>
      </w:r>
    </w:p>
    <w:p>
      <w:pPr>
        <w:spacing w:after="0"/>
        <w:ind w:left="0"/>
        <w:jc w:val="both"/>
      </w:pPr>
      <w:r>
        <w:rPr>
          <w:rFonts w:ascii="Times New Roman"/>
          <w:b w:val="false"/>
          <w:i w:val="false"/>
          <w:color w:val="000000"/>
          <w:sz w:val="28"/>
        </w:rPr>
        <w:t>
      Өндірістік оқыту шеберлері:</w:t>
      </w:r>
    </w:p>
    <w:p>
      <w:pPr>
        <w:spacing w:after="0"/>
        <w:ind w:left="0"/>
        <w:jc w:val="both"/>
      </w:pPr>
      <w:r>
        <w:rPr>
          <w:rFonts w:ascii="Times New Roman"/>
          <w:b w:val="false"/>
          <w:i w:val="false"/>
          <w:color w:val="000000"/>
          <w:sz w:val="28"/>
        </w:rPr>
        <w:t>
      "Педагогика, оқыту әдістемесі" - отыз тапсырма;</w:t>
      </w:r>
    </w:p>
    <w:p>
      <w:pPr>
        <w:spacing w:after="0"/>
        <w:ind w:left="0"/>
        <w:jc w:val="both"/>
      </w:pPr>
      <w:r>
        <w:rPr>
          <w:rFonts w:ascii="Times New Roman"/>
          <w:b w:val="false"/>
          <w:i w:val="false"/>
          <w:color w:val="000000"/>
          <w:sz w:val="28"/>
        </w:rPr>
        <w:t>
      "Қызмет бағыты бойынша" - отыз тапсырма;</w:t>
      </w:r>
    </w:p>
    <w:p>
      <w:pPr>
        <w:spacing w:after="0"/>
        <w:ind w:left="0"/>
        <w:jc w:val="both"/>
      </w:pPr>
      <w:r>
        <w:rPr>
          <w:rFonts w:ascii="Times New Roman"/>
          <w:b w:val="false"/>
          <w:i w:val="false"/>
          <w:color w:val="000000"/>
          <w:sz w:val="28"/>
        </w:rPr>
        <w:t>
      4) Қосымша білім беру ұйымдарының педагогтері үшін:</w:t>
      </w:r>
    </w:p>
    <w:p>
      <w:pPr>
        <w:spacing w:after="0"/>
        <w:ind w:left="0"/>
        <w:jc w:val="both"/>
      </w:pPr>
      <w:r>
        <w:rPr>
          <w:rFonts w:ascii="Times New Roman"/>
          <w:b w:val="false"/>
          <w:i w:val="false"/>
          <w:color w:val="000000"/>
          <w:sz w:val="28"/>
        </w:rPr>
        <w:t xml:space="preserve">
      "Психология негіздері" - отыз тапсырма; </w:t>
      </w:r>
    </w:p>
    <w:p>
      <w:pPr>
        <w:spacing w:after="0"/>
        <w:ind w:left="0"/>
        <w:jc w:val="both"/>
      </w:pPr>
      <w:r>
        <w:rPr>
          <w:rFonts w:ascii="Times New Roman"/>
          <w:b w:val="false"/>
          <w:i w:val="false"/>
          <w:color w:val="000000"/>
          <w:sz w:val="28"/>
        </w:rPr>
        <w:t>
      "Педагогика, оқыту әдістемесі" - отыз тапсырма;</w:t>
      </w:r>
    </w:p>
    <w:p>
      <w:pPr>
        <w:spacing w:after="0"/>
        <w:ind w:left="0"/>
        <w:jc w:val="both"/>
      </w:pPr>
      <w:r>
        <w:rPr>
          <w:rFonts w:ascii="Times New Roman"/>
          <w:b w:val="false"/>
          <w:i w:val="false"/>
          <w:color w:val="000000"/>
          <w:sz w:val="28"/>
        </w:rPr>
        <w:t>
      5) Әдістемелік кабинеттердің (орталықтардың) әдіскерлері үшін:</w:t>
      </w:r>
    </w:p>
    <w:p>
      <w:pPr>
        <w:spacing w:after="0"/>
        <w:ind w:left="0"/>
        <w:jc w:val="both"/>
      </w:pPr>
      <w:r>
        <w:rPr>
          <w:rFonts w:ascii="Times New Roman"/>
          <w:b w:val="false"/>
          <w:i w:val="false"/>
          <w:color w:val="000000"/>
          <w:sz w:val="28"/>
        </w:rPr>
        <w:t xml:space="preserve">
      "Оқу пәнінің мазмұны" - жетпіс тапсырма; </w:t>
      </w:r>
    </w:p>
    <w:p>
      <w:pPr>
        <w:spacing w:after="0"/>
        <w:ind w:left="0"/>
        <w:jc w:val="both"/>
      </w:pPr>
      <w:r>
        <w:rPr>
          <w:rFonts w:ascii="Times New Roman"/>
          <w:b w:val="false"/>
          <w:i w:val="false"/>
          <w:color w:val="000000"/>
          <w:sz w:val="28"/>
        </w:rPr>
        <w:t>
      "Педагогика, оқыту әдістемесі" - отыз тапсырма.</w:t>
      </w:r>
    </w:p>
    <w:p>
      <w:pPr>
        <w:spacing w:after="0"/>
        <w:ind w:left="0"/>
        <w:jc w:val="both"/>
      </w:pPr>
      <w:r>
        <w:rPr>
          <w:rFonts w:ascii="Times New Roman"/>
          <w:b w:val="false"/>
          <w:i w:val="false"/>
          <w:color w:val="000000"/>
          <w:sz w:val="28"/>
        </w:rPr>
        <w:t>
      6) Білім беру ұйымдарының басшылары үшін:</w:t>
      </w:r>
    </w:p>
    <w:p>
      <w:pPr>
        <w:spacing w:after="0"/>
        <w:ind w:left="0"/>
        <w:jc w:val="both"/>
      </w:pPr>
      <w:r>
        <w:rPr>
          <w:rFonts w:ascii="Times New Roman"/>
          <w:b w:val="false"/>
          <w:i w:val="false"/>
          <w:color w:val="000000"/>
          <w:sz w:val="28"/>
        </w:rPr>
        <w:t>
      "Заңнаманы білу" бағыты бойынша - 80 (сексен) сұрақ;</w:t>
      </w:r>
    </w:p>
    <w:p>
      <w:pPr>
        <w:spacing w:after="0"/>
        <w:ind w:left="0"/>
        <w:jc w:val="both"/>
      </w:pPr>
      <w:r>
        <w:rPr>
          <w:rFonts w:ascii="Times New Roman"/>
          <w:b w:val="false"/>
          <w:i w:val="false"/>
          <w:color w:val="000000"/>
          <w:sz w:val="28"/>
        </w:rPr>
        <w:t xml:space="preserve">
      Қазақстан Республикасының </w:t>
      </w:r>
      <w:r>
        <w:rPr>
          <w:rFonts w:ascii="Times New Roman"/>
          <w:b w:val="false"/>
          <w:i w:val="false"/>
          <w:color w:val="000000"/>
          <w:sz w:val="28"/>
        </w:rPr>
        <w:t>Еңбек кодексі</w:t>
      </w:r>
      <w:r>
        <w:rPr>
          <w:rFonts w:ascii="Times New Roman"/>
          <w:b w:val="false"/>
          <w:i w:val="false"/>
          <w:color w:val="000000"/>
          <w:sz w:val="28"/>
        </w:rPr>
        <w:t xml:space="preserve"> - 20 (жиырма) сұрақ;</w:t>
      </w:r>
    </w:p>
    <w:p>
      <w:pPr>
        <w:spacing w:after="0"/>
        <w:ind w:left="0"/>
        <w:jc w:val="both"/>
      </w:pPr>
      <w:r>
        <w:rPr>
          <w:rFonts w:ascii="Times New Roman"/>
          <w:b w:val="false"/>
          <w:i w:val="false"/>
          <w:color w:val="000000"/>
          <w:sz w:val="28"/>
        </w:rPr>
        <w:t xml:space="preserve">
      "Неке (ерлі-зайыптылық) және отбасы туралы" </w:t>
      </w:r>
      <w:r>
        <w:rPr>
          <w:rFonts w:ascii="Times New Roman"/>
          <w:b w:val="false"/>
          <w:i w:val="false"/>
          <w:color w:val="000000"/>
          <w:sz w:val="28"/>
        </w:rPr>
        <w:t>Кодексі</w:t>
      </w:r>
      <w:r>
        <w:rPr>
          <w:rFonts w:ascii="Times New Roman"/>
          <w:b w:val="false"/>
          <w:i w:val="false"/>
          <w:color w:val="000000"/>
          <w:sz w:val="28"/>
        </w:rPr>
        <w:t xml:space="preserve"> - 20 (жиырма) сұрақ;</w:t>
      </w:r>
    </w:p>
    <w:p>
      <w:pPr>
        <w:spacing w:after="0"/>
        <w:ind w:left="0"/>
        <w:jc w:val="both"/>
      </w:pPr>
      <w:r>
        <w:rPr>
          <w:rFonts w:ascii="Times New Roman"/>
          <w:b w:val="false"/>
          <w:i w:val="false"/>
          <w:color w:val="000000"/>
          <w:sz w:val="28"/>
        </w:rPr>
        <w:t xml:space="preserve">
      "Білім туралы"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- 20 (жиырма) сұрақ;</w:t>
      </w:r>
    </w:p>
    <w:p>
      <w:pPr>
        <w:spacing w:after="0"/>
        <w:ind w:left="0"/>
        <w:jc w:val="both"/>
      </w:pPr>
      <w:r>
        <w:rPr>
          <w:rFonts w:ascii="Times New Roman"/>
          <w:b w:val="false"/>
          <w:i w:val="false"/>
          <w:color w:val="000000"/>
          <w:sz w:val="28"/>
        </w:rPr>
        <w:t xml:space="preserve">
      "Педагог мәртебесі туралы"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- 10 (он) сұрақ;</w:t>
      </w:r>
    </w:p>
    <w:p>
      <w:pPr>
        <w:spacing w:after="0"/>
        <w:ind w:left="0"/>
        <w:jc w:val="both"/>
      </w:pPr>
      <w:r>
        <w:rPr>
          <w:rFonts w:ascii="Times New Roman"/>
          <w:b w:val="false"/>
          <w:i w:val="false"/>
          <w:color w:val="000000"/>
          <w:sz w:val="28"/>
        </w:rPr>
        <w:t xml:space="preserve">
      "Қазақстан Республикасындағы Баланың құқықтары туралы"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- 10 (он) сұрақ;</w:t>
      </w:r>
    </w:p>
    <w:p>
      <w:pPr>
        <w:spacing w:after="0"/>
        <w:ind w:left="0"/>
        <w:jc w:val="both"/>
      </w:pPr>
      <w:r>
        <w:rPr>
          <w:rFonts w:ascii="Times New Roman"/>
          <w:b w:val="false"/>
          <w:i w:val="false"/>
          <w:color w:val="000000"/>
          <w:sz w:val="28"/>
        </w:rPr>
        <w:t>
      "Басқару құзыреті" бағыты бойынша - 20 (жиырма) сұрақ.</w:t>
      </w:r>
    </w:p>
    <w:bookmarkStart w:name="z23" w:id="20"/>
    <w:p>
      <w:pPr>
        <w:spacing w:after="0"/>
        <w:ind w:left="0"/>
        <w:jc w:val="both"/>
      </w:pPr>
      <w:r>
        <w:rPr>
          <w:rFonts w:ascii="Times New Roman"/>
          <w:b w:val="false"/>
          <w:i w:val="false"/>
          <w:color w:val="000000"/>
          <w:sz w:val="28"/>
        </w:rPr>
        <w:t>
      12. Ұлттық біліктілік тестілеудің жалпы уақыты екі жүз он минутты, "Математика", "Физика", "Химия", "Информатика" пәндері үшін екі жүз қырық минутты құрайды.</w:t>
      </w:r>
    </w:p>
    <w:bookmarkEnd w:id="20"/>
    <w:bookmarkStart w:name="z24" w:id="21"/>
    <w:p>
      <w:pPr>
        <w:spacing w:after="0"/>
        <w:ind w:left="0"/>
        <w:jc w:val="both"/>
      </w:pPr>
      <w:r>
        <w:rPr>
          <w:rFonts w:ascii="Times New Roman"/>
          <w:b w:val="false"/>
          <w:i w:val="false"/>
          <w:color w:val="000000"/>
          <w:sz w:val="28"/>
        </w:rPr>
        <w:t>
      13. Ұлттық біліктілік тестілеуді өткізу операторы Қазақстан Республикасы Білім және ғылым министрлігінің Ұлттық тестілеу орталығы (бұдан әрі – ҰТО) болып табылады.</w:t>
      </w:r>
    </w:p>
    <w:bookmarkEnd w:id="21"/>
    <w:bookmarkStart w:name="z25" w:id="22"/>
    <w:p>
      <w:pPr>
        <w:spacing w:after="0"/>
        <w:ind w:left="0"/>
        <w:jc w:val="both"/>
      </w:pPr>
      <w:r>
        <w:rPr>
          <w:rFonts w:ascii="Times New Roman"/>
          <w:b w:val="false"/>
          <w:i w:val="false"/>
          <w:color w:val="000000"/>
          <w:sz w:val="28"/>
        </w:rPr>
        <w:t>
      14. ҰТО тест тапсырмаларының базасын әзірлейді. Ұлттық біліктілік тестілеуді ҰТО не білім беру саласындағы уәкілетті орган айқындайтын ұйым өткізеді.</w:t>
      </w:r>
    </w:p>
    <w:bookmarkEnd w:id="22"/>
    <w:bookmarkStart w:name="z26" w:id="23"/>
    <w:p>
      <w:pPr>
        <w:spacing w:after="0"/>
        <w:ind w:left="0"/>
        <w:jc w:val="both"/>
      </w:pPr>
      <w:r>
        <w:rPr>
          <w:rFonts w:ascii="Times New Roman"/>
          <w:b w:val="false"/>
          <w:i w:val="false"/>
          <w:color w:val="000000"/>
          <w:sz w:val="28"/>
        </w:rPr>
        <w:t>
      15. Аудиторияға ұлттық біліктілік тестілеуін өткізудің ашықтығы мен объективтілігін қамтамасыз ету үшін және әрбір педагогтің өткізу пункттеріндегі орны бейнебақылау жүйесімен қамтамасыз етіледі.</w:t>
      </w:r>
    </w:p>
    <w:bookmarkEnd w:id="23"/>
    <w:bookmarkStart w:name="z27" w:id="24"/>
    <w:p>
      <w:pPr>
        <w:spacing w:after="0"/>
        <w:ind w:left="0"/>
        <w:jc w:val="both"/>
      </w:pPr>
      <w:r>
        <w:rPr>
          <w:rFonts w:ascii="Times New Roman"/>
          <w:b w:val="false"/>
          <w:i w:val="false"/>
          <w:color w:val="000000"/>
          <w:sz w:val="28"/>
        </w:rPr>
        <w:t xml:space="preserve">
      16. Осы Қағидалардың 19-тармағы бұзылған жағдайда заттарды табу және аудиториядан аудиторияда өзін-өзі ұстау ережесін бұзған педагогті шығару актісі және (немесе) осы Қағидаларға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4-қосымшаларға</w:t>
      </w:r>
      <w:r>
        <w:rPr>
          <w:rFonts w:ascii="Times New Roman"/>
          <w:b w:val="false"/>
          <w:i w:val="false"/>
          <w:color w:val="000000"/>
          <w:sz w:val="28"/>
        </w:rPr>
        <w:t xml:space="preserve"> сәйкес нысан бойынша тестілеуге жалған тұлғаны анықтау актісі жасалады.</w:t>
      </w:r>
    </w:p>
    <w:bookmarkEnd w:id="24"/>
    <w:bookmarkStart w:name="z28" w:id="25"/>
    <w:p>
      <w:pPr>
        <w:spacing w:after="0"/>
        <w:ind w:left="0"/>
        <w:jc w:val="both"/>
      </w:pPr>
      <w:r>
        <w:rPr>
          <w:rFonts w:ascii="Times New Roman"/>
          <w:b w:val="false"/>
          <w:i w:val="false"/>
          <w:color w:val="000000"/>
          <w:sz w:val="28"/>
        </w:rPr>
        <w:t>
      17. Ұлттық біліктілік тестілеуді өткізу кезінде ережелерді бұзу фактілері анықталған, сондай-ақ қарау кезінде анықталған бейнежазбаны тапсыру мерзіміне қарамастан, акт жасалады және нәтижелердің күші жойылады.</w:t>
      </w:r>
    </w:p>
    <w:bookmarkEnd w:id="25"/>
    <w:bookmarkStart w:name="z29" w:id="26"/>
    <w:p>
      <w:pPr>
        <w:spacing w:after="0"/>
        <w:ind w:left="0"/>
        <w:jc w:val="both"/>
      </w:pPr>
      <w:r>
        <w:rPr>
          <w:rFonts w:ascii="Times New Roman"/>
          <w:b w:val="false"/>
          <w:i w:val="false"/>
          <w:color w:val="000000"/>
          <w:sz w:val="28"/>
        </w:rPr>
        <w:t xml:space="preserve">
      18. Педагог тестілеу өткізу пунктінің ғимаратына кірген кезде жеке басын куәландыратын құжат және рұқсаттама негізінде оның жеке басын сәйкестендіру жүргізіледі. </w:t>
      </w:r>
    </w:p>
    <w:bookmarkEnd w:id="26"/>
    <w:bookmarkStart w:name="z30" w:id="27"/>
    <w:p>
      <w:pPr>
        <w:spacing w:after="0"/>
        <w:ind w:left="0"/>
        <w:jc w:val="both"/>
      </w:pPr>
      <w:r>
        <w:rPr>
          <w:rFonts w:ascii="Times New Roman"/>
          <w:b w:val="false"/>
          <w:i w:val="false"/>
          <w:color w:val="000000"/>
          <w:sz w:val="28"/>
        </w:rPr>
        <w:t>
      19. Ұлттық біліктілік тестілеуді өткізу кезінде аудиториядан кезекшінің рұқсатынсыз және ертіп жүруінсіз шығуға, бір-бірімен сөйлесуге, бір орыннан орнына ауысуға, материалдармен алмасуға, аудиториядан материалдар шығаруға, аудиторияға кіргізуге және заттарды (оқулықтар мен әдістемелік әдебиеттерді, цифрлық смарт-аппаратураны) пайдалануға жол берілмейді.</w:t>
      </w:r>
    </w:p>
    <w:bookmarkEnd w:id="27"/>
    <w:bookmarkStart w:name="z31" w:id="28"/>
    <w:p>
      <w:pPr>
        <w:spacing w:after="0"/>
        <w:ind w:left="0"/>
        <w:jc w:val="both"/>
      </w:pPr>
      <w:r>
        <w:rPr>
          <w:rFonts w:ascii="Times New Roman"/>
          <w:b w:val="false"/>
          <w:i w:val="false"/>
          <w:color w:val="000000"/>
          <w:sz w:val="28"/>
        </w:rPr>
        <w:t>
      20. Отырғаннан кейін тестілеу басталғанға дейін тестілеу кезінде мінез-құлық ережелері бойынша аудиожазба жүргізіледі.</w:t>
      </w:r>
    </w:p>
    <w:bookmarkEnd w:id="28"/>
    <w:bookmarkStart w:name="z32" w:id="29"/>
    <w:p>
      <w:pPr>
        <w:spacing w:after="0"/>
        <w:ind w:left="0"/>
        <w:jc w:val="both"/>
      </w:pPr>
      <w:r>
        <w:rPr>
          <w:rFonts w:ascii="Times New Roman"/>
          <w:b w:val="false"/>
          <w:i w:val="false"/>
          <w:color w:val="000000"/>
          <w:sz w:val="28"/>
        </w:rPr>
        <w:t>
      21. Тест тапсырмаларының жауаптарын бағалау былайша жүзеге асырылады:</w:t>
      </w:r>
    </w:p>
    <w:bookmarkEnd w:id="29"/>
    <w:p>
      <w:pPr>
        <w:spacing w:after="0"/>
        <w:ind w:left="0"/>
        <w:jc w:val="both"/>
      </w:pPr>
      <w:r>
        <w:rPr>
          <w:rFonts w:ascii="Times New Roman"/>
          <w:b w:val="false"/>
          <w:i w:val="false"/>
          <w:color w:val="000000"/>
          <w:sz w:val="28"/>
        </w:rPr>
        <w:t>
      1) ұсынылған бес жауаптан бір дұрыс жауапты таңдау бар тапсырмалар үшін бір балл, қалған жағдайларда - нөл балл беріледі;</w:t>
      </w:r>
    </w:p>
    <w:p>
      <w:pPr>
        <w:spacing w:after="0"/>
        <w:ind w:left="0"/>
        <w:jc w:val="both"/>
      </w:pPr>
      <w:r>
        <w:rPr>
          <w:rFonts w:ascii="Times New Roman"/>
          <w:b w:val="false"/>
          <w:i w:val="false"/>
          <w:color w:val="000000"/>
          <w:sz w:val="28"/>
        </w:rPr>
        <w:t>
      2) ұсынылған жауаптардан бірнеше дұрыс жауаптарды таңдаумен тапсырмалар үшін:</w:t>
      </w:r>
    </w:p>
    <w:p>
      <w:pPr>
        <w:spacing w:after="0"/>
        <w:ind w:left="0"/>
        <w:jc w:val="both"/>
      </w:pPr>
      <w:r>
        <w:rPr>
          <w:rFonts w:ascii="Times New Roman"/>
          <w:b w:val="false"/>
          <w:i w:val="false"/>
          <w:color w:val="000000"/>
          <w:sz w:val="28"/>
        </w:rPr>
        <w:t>
      барлық дұрыс жауаптар үшін -екі балл;</w:t>
      </w:r>
    </w:p>
    <w:p>
      <w:pPr>
        <w:spacing w:after="0"/>
        <w:ind w:left="0"/>
        <w:jc w:val="both"/>
      </w:pPr>
      <w:r>
        <w:rPr>
          <w:rFonts w:ascii="Times New Roman"/>
          <w:b w:val="false"/>
          <w:i w:val="false"/>
          <w:color w:val="000000"/>
          <w:sz w:val="28"/>
        </w:rPr>
        <w:t>
      бір қате үшін - бір балл;</w:t>
      </w:r>
    </w:p>
    <w:p>
      <w:pPr>
        <w:spacing w:after="0"/>
        <w:ind w:left="0"/>
        <w:jc w:val="both"/>
      </w:pPr>
      <w:r>
        <w:rPr>
          <w:rFonts w:ascii="Times New Roman"/>
          <w:b w:val="false"/>
          <w:i w:val="false"/>
          <w:color w:val="000000"/>
          <w:sz w:val="28"/>
        </w:rPr>
        <w:t>
      жіберілген екі және одан да көп қателіктер үшін - нөл балл.</w:t>
      </w:r>
    </w:p>
    <w:bookmarkStart w:name="z33" w:id="30"/>
    <w:p>
      <w:pPr>
        <w:spacing w:after="0"/>
        <w:ind w:left="0"/>
        <w:jc w:val="both"/>
      </w:pPr>
      <w:r>
        <w:rPr>
          <w:rFonts w:ascii="Times New Roman"/>
          <w:b w:val="false"/>
          <w:i w:val="false"/>
          <w:color w:val="000000"/>
          <w:sz w:val="28"/>
        </w:rPr>
        <w:t>
      22. Тестілеу кезінде білім беру саласындағы уәкілетті орган айқындайтын, ұлттық біліктілік тестілеуді өткізуге жауапты ұйым Қазақстан Республикасының заңнамасында белгіленген тәртіппен ұлттық біліктілік емтихандарын өткізуді жүзеге асырады:</w:t>
      </w:r>
    </w:p>
    <w:bookmarkEnd w:id="30"/>
    <w:p>
      <w:pPr>
        <w:spacing w:after="0"/>
        <w:ind w:left="0"/>
        <w:jc w:val="both"/>
      </w:pPr>
      <w:r>
        <w:rPr>
          <w:rFonts w:ascii="Times New Roman"/>
          <w:b w:val="false"/>
          <w:i w:val="false"/>
          <w:color w:val="000000"/>
          <w:sz w:val="28"/>
        </w:rPr>
        <w:t>
      1) педагогтер базасын қалыптастыру (өтініштерді қабылдау, ақпараттандыру үшін дербес деректерді енгізу: ЖСН, Т.А.Ә. (болған жағдайда), өтініш берілген біліктілік санаты, тапсыру тілі);</w:t>
      </w:r>
    </w:p>
    <w:p>
      <w:pPr>
        <w:spacing w:after="0"/>
        <w:ind w:left="0"/>
        <w:jc w:val="both"/>
      </w:pPr>
      <w:r>
        <w:rPr>
          <w:rFonts w:ascii="Times New Roman"/>
          <w:b w:val="false"/>
          <w:i w:val="false"/>
          <w:color w:val="000000"/>
          <w:sz w:val="28"/>
        </w:rPr>
        <w:t>
      2) компьютерлік кабинеттердің дайындығын бақылау;</w:t>
      </w:r>
    </w:p>
    <w:p>
      <w:pPr>
        <w:spacing w:after="0"/>
        <w:ind w:left="0"/>
        <w:jc w:val="both"/>
      </w:pPr>
      <w:r>
        <w:rPr>
          <w:rFonts w:ascii="Times New Roman"/>
          <w:b w:val="false"/>
          <w:i w:val="false"/>
          <w:color w:val="000000"/>
          <w:sz w:val="28"/>
        </w:rPr>
        <w:t>
      3) аудиторлық қорды ұсыну;</w:t>
      </w:r>
    </w:p>
    <w:p>
      <w:pPr>
        <w:spacing w:after="0"/>
        <w:ind w:left="0"/>
        <w:jc w:val="both"/>
      </w:pPr>
      <w:r>
        <w:rPr>
          <w:rFonts w:ascii="Times New Roman"/>
          <w:b w:val="false"/>
          <w:i w:val="false"/>
          <w:color w:val="000000"/>
          <w:sz w:val="28"/>
        </w:rPr>
        <w:t>
      4) тестілеу кезінде пайдаланылатын компьютерлерді тестілеу өткізілгенге дейін бір күн бұрын дайындау;</w:t>
      </w:r>
    </w:p>
    <w:p>
      <w:pPr>
        <w:spacing w:after="0"/>
        <w:ind w:left="0"/>
        <w:jc w:val="both"/>
      </w:pPr>
      <w:r>
        <w:rPr>
          <w:rFonts w:ascii="Times New Roman"/>
          <w:b w:val="false"/>
          <w:i w:val="false"/>
          <w:color w:val="000000"/>
          <w:sz w:val="28"/>
        </w:rPr>
        <w:t>
      5) педагогтерді компьютерлік кабинетке рұқсаттама, жеке басын куәландыратын құжат бойынша кіргізу және оларды отырғызу;</w:t>
      </w:r>
    </w:p>
    <w:p>
      <w:pPr>
        <w:spacing w:after="0"/>
        <w:ind w:left="0"/>
        <w:jc w:val="both"/>
      </w:pPr>
      <w:r>
        <w:rPr>
          <w:rFonts w:ascii="Times New Roman"/>
          <w:b w:val="false"/>
          <w:i w:val="false"/>
          <w:color w:val="000000"/>
          <w:sz w:val="28"/>
        </w:rPr>
        <w:t>
      6) өтініш қабылдау, тестілеу өткізу, апелляциялық рәсімдер кезінде бағдарламалық қамтамасыз етуді дайындау;</w:t>
      </w:r>
    </w:p>
    <w:p>
      <w:pPr>
        <w:spacing w:after="0"/>
        <w:ind w:left="0"/>
        <w:jc w:val="both"/>
      </w:pPr>
      <w:r>
        <w:rPr>
          <w:rFonts w:ascii="Times New Roman"/>
          <w:b w:val="false"/>
          <w:i w:val="false"/>
          <w:color w:val="000000"/>
          <w:sz w:val="28"/>
        </w:rPr>
        <w:t>
      7) тестілеу аяқталғаннан кейін тестілеу нәтижелерін өңдеу және беру;</w:t>
      </w:r>
    </w:p>
    <w:p>
      <w:pPr>
        <w:spacing w:after="0"/>
        <w:ind w:left="0"/>
        <w:jc w:val="both"/>
      </w:pPr>
      <w:r>
        <w:rPr>
          <w:rFonts w:ascii="Times New Roman"/>
          <w:b w:val="false"/>
          <w:i w:val="false"/>
          <w:color w:val="000000"/>
          <w:sz w:val="28"/>
        </w:rPr>
        <w:t>
      8) апелляцияны есепке ала отырып, апелляция жүргізу және нәтижелерді беру.</w:t>
      </w:r>
    </w:p>
    <w:bookmarkStart w:name="z34" w:id="31"/>
    <w:p>
      <w:pPr>
        <w:spacing w:after="0"/>
        <w:ind w:left="0"/>
        <w:jc w:val="both"/>
      </w:pPr>
      <w:r>
        <w:rPr>
          <w:rFonts w:ascii="Times New Roman"/>
          <w:b w:val="false"/>
          <w:i w:val="false"/>
          <w:color w:val="000000"/>
          <w:sz w:val="28"/>
        </w:rPr>
        <w:t>
      23. Ұлттық біліктілік тестілеуді өткізу кезінде білім беру саласындағы уәкілетті органның өкілдері бақылаушы ретінде қатысады.</w:t>
      </w:r>
    </w:p>
    <w:bookmarkEnd w:id="31"/>
    <w:bookmarkStart w:name="z35" w:id="32"/>
    <w:p>
      <w:pPr>
        <w:spacing w:after="0"/>
        <w:ind w:left="0"/>
        <w:jc w:val="both"/>
      </w:pPr>
      <w:r>
        <w:rPr>
          <w:rFonts w:ascii="Times New Roman"/>
          <w:b w:val="false"/>
          <w:i w:val="false"/>
          <w:color w:val="000000"/>
          <w:sz w:val="28"/>
        </w:rPr>
        <w:t>
      24. Тестілеу аяқталғаннан кейін педагог компьютер экранында көрсетілген тестілеу нәтижелерімен танысады.</w:t>
      </w:r>
    </w:p>
    <w:bookmarkEnd w:id="32"/>
    <w:bookmarkStart w:name="z36" w:id="33"/>
    <w:p>
      <w:pPr>
        <w:spacing w:after="0"/>
        <w:ind w:left="0"/>
        <w:jc w:val="both"/>
      </w:pPr>
      <w:r>
        <w:rPr>
          <w:rFonts w:ascii="Times New Roman"/>
          <w:b w:val="false"/>
          <w:i w:val="false"/>
          <w:color w:val="000000"/>
          <w:sz w:val="28"/>
        </w:rPr>
        <w:t xml:space="preserve">
      25. Тестілеу нәтижесі – осы Қағидалардың </w:t>
      </w:r>
      <w:r>
        <w:rPr>
          <w:rFonts w:ascii="Times New Roman"/>
          <w:b w:val="false"/>
          <w:i w:val="false"/>
          <w:color w:val="000000"/>
          <w:sz w:val="28"/>
        </w:rPr>
        <w:t>5-қосымшасына</w:t>
      </w:r>
      <w:r>
        <w:rPr>
          <w:rFonts w:ascii="Times New Roman"/>
          <w:b w:val="false"/>
          <w:i w:val="false"/>
          <w:color w:val="000000"/>
          <w:sz w:val="28"/>
        </w:rPr>
        <w:t xml:space="preserve"> сәйкес нысан бойынша ұлттық біліктілік тестілеуден өткені туралы анықтама – педагогтің жеке кабинетінде көрсетіледі. Педагогтің талабы бойынша тестілеу нәтижесі басып шығарылады, ұлттық біліктілік тестілеуді өткізуге жауапты білім беру саласындағы уәкілетті орган айқындайтын ұйымы қызметкерінің қолымен және мөрімен куәландырады, қолына беріледі. </w:t>
      </w:r>
    </w:p>
    <w:bookmarkEnd w:id="33"/>
    <w:bookmarkStart w:name="z37" w:id="34"/>
    <w:p>
      <w:pPr>
        <w:spacing w:after="0"/>
        <w:ind w:left="0"/>
        <w:jc w:val="both"/>
      </w:pPr>
      <w:r>
        <w:rPr>
          <w:rFonts w:ascii="Times New Roman"/>
          <w:b w:val="false"/>
          <w:i w:val="false"/>
          <w:color w:val="000000"/>
          <w:sz w:val="28"/>
        </w:rPr>
        <w:t>
      26. Келесі балл алған жағдайда тестілеу нәтижесі оң болып саналады:</w:t>
      </w:r>
    </w:p>
    <w:bookmarkEnd w:id="34"/>
    <w:p>
      <w:pPr>
        <w:spacing w:after="0"/>
        <w:ind w:left="0"/>
        <w:jc w:val="both"/>
      </w:pPr>
      <w:r>
        <w:rPr>
          <w:rFonts w:ascii="Times New Roman"/>
          <w:b w:val="false"/>
          <w:i w:val="false"/>
          <w:color w:val="000000"/>
          <w:sz w:val="28"/>
        </w:rPr>
        <w:t>
      1) Мектепке дейінгі тәрбие мен оқыту ұйымдарының педагогтері үшін:</w:t>
      </w:r>
    </w:p>
    <w:p>
      <w:pPr>
        <w:spacing w:after="0"/>
        <w:ind w:left="0"/>
        <w:jc w:val="both"/>
      </w:pPr>
      <w:r>
        <w:rPr>
          <w:rFonts w:ascii="Times New Roman"/>
          <w:b w:val="false"/>
          <w:i w:val="false"/>
          <w:color w:val="000000"/>
          <w:sz w:val="28"/>
        </w:rPr>
        <w:t>
      "Мектепке дейінгі педагогика және психология":</w:t>
      </w:r>
    </w:p>
    <w:p>
      <w:pPr>
        <w:spacing w:after="0"/>
        <w:ind w:left="0"/>
        <w:jc w:val="both"/>
      </w:pPr>
      <w:r>
        <w:rPr>
          <w:rFonts w:ascii="Times New Roman"/>
          <w:b w:val="false"/>
          <w:i w:val="false"/>
          <w:color w:val="000000"/>
          <w:sz w:val="28"/>
        </w:rPr>
        <w:t>
      "педагог-модератор" біліктілік санаты - 50%;</w:t>
      </w:r>
    </w:p>
    <w:p>
      <w:pPr>
        <w:spacing w:after="0"/>
        <w:ind w:left="0"/>
        <w:jc w:val="both"/>
      </w:pPr>
      <w:r>
        <w:rPr>
          <w:rFonts w:ascii="Times New Roman"/>
          <w:b w:val="false"/>
          <w:i w:val="false"/>
          <w:color w:val="000000"/>
          <w:sz w:val="28"/>
        </w:rPr>
        <w:t>
      "педагог-сарапшы" біліктілік санаты - 60%;</w:t>
      </w:r>
    </w:p>
    <w:p>
      <w:pPr>
        <w:spacing w:after="0"/>
        <w:ind w:left="0"/>
        <w:jc w:val="both"/>
      </w:pPr>
      <w:r>
        <w:rPr>
          <w:rFonts w:ascii="Times New Roman"/>
          <w:b w:val="false"/>
          <w:i w:val="false"/>
          <w:color w:val="000000"/>
          <w:sz w:val="28"/>
        </w:rPr>
        <w:t>
      "педагог-зерттеуші" біліктілік санаты - 65 %;</w:t>
      </w:r>
    </w:p>
    <w:p>
      <w:pPr>
        <w:spacing w:after="0"/>
        <w:ind w:left="0"/>
        <w:jc w:val="both"/>
      </w:pPr>
      <w:r>
        <w:rPr>
          <w:rFonts w:ascii="Times New Roman"/>
          <w:b w:val="false"/>
          <w:i w:val="false"/>
          <w:color w:val="000000"/>
          <w:sz w:val="28"/>
        </w:rPr>
        <w:t>
      "педагог-шебер" біліктілік санаты - 70 %;</w:t>
      </w:r>
    </w:p>
    <w:p>
      <w:pPr>
        <w:spacing w:after="0"/>
        <w:ind w:left="0"/>
        <w:jc w:val="both"/>
      </w:pPr>
      <w:r>
        <w:rPr>
          <w:rFonts w:ascii="Times New Roman"/>
          <w:b w:val="false"/>
          <w:i w:val="false"/>
          <w:color w:val="000000"/>
          <w:sz w:val="28"/>
        </w:rPr>
        <w:t>
      "Мектепке дейінгі тәрбие және оқыту әдістемесі":</w:t>
      </w:r>
    </w:p>
    <w:p>
      <w:pPr>
        <w:spacing w:after="0"/>
        <w:ind w:left="0"/>
        <w:jc w:val="both"/>
      </w:pPr>
      <w:r>
        <w:rPr>
          <w:rFonts w:ascii="Times New Roman"/>
          <w:b w:val="false"/>
          <w:i w:val="false"/>
          <w:color w:val="000000"/>
          <w:sz w:val="28"/>
        </w:rPr>
        <w:t>
      "педагог-модератор" біліктілік санаты - 30 % ;</w:t>
      </w:r>
    </w:p>
    <w:p>
      <w:pPr>
        <w:spacing w:after="0"/>
        <w:ind w:left="0"/>
        <w:jc w:val="both"/>
      </w:pPr>
      <w:r>
        <w:rPr>
          <w:rFonts w:ascii="Times New Roman"/>
          <w:b w:val="false"/>
          <w:i w:val="false"/>
          <w:color w:val="000000"/>
          <w:sz w:val="28"/>
        </w:rPr>
        <w:t>
      "педагог-сарапшы" біліктілік санаты - 35 %;</w:t>
      </w:r>
    </w:p>
    <w:p>
      <w:pPr>
        <w:spacing w:after="0"/>
        <w:ind w:left="0"/>
        <w:jc w:val="both"/>
      </w:pPr>
      <w:r>
        <w:rPr>
          <w:rFonts w:ascii="Times New Roman"/>
          <w:b w:val="false"/>
          <w:i w:val="false"/>
          <w:color w:val="000000"/>
          <w:sz w:val="28"/>
        </w:rPr>
        <w:t>
      "педагог-зерттеуші" біліктілік санаты - 40 %;</w:t>
      </w:r>
    </w:p>
    <w:p>
      <w:pPr>
        <w:spacing w:after="0"/>
        <w:ind w:left="0"/>
        <w:jc w:val="both"/>
      </w:pPr>
      <w:r>
        <w:rPr>
          <w:rFonts w:ascii="Times New Roman"/>
          <w:b w:val="false"/>
          <w:i w:val="false"/>
          <w:color w:val="000000"/>
          <w:sz w:val="28"/>
        </w:rPr>
        <w:t>
      "педагог-шебер" біліктілік санаты - 45 %.</w:t>
      </w:r>
    </w:p>
    <w:p>
      <w:pPr>
        <w:spacing w:after="0"/>
        <w:ind w:left="0"/>
        <w:jc w:val="both"/>
      </w:pPr>
      <w:r>
        <w:rPr>
          <w:rFonts w:ascii="Times New Roman"/>
          <w:b w:val="false"/>
          <w:i w:val="false"/>
          <w:color w:val="000000"/>
          <w:sz w:val="28"/>
        </w:rPr>
        <w:t>
      2) Жалпы орта білім беру педагогтері үшін:</w:t>
      </w:r>
    </w:p>
    <w:p>
      <w:pPr>
        <w:spacing w:after="0"/>
        <w:ind w:left="0"/>
        <w:jc w:val="both"/>
      </w:pPr>
      <w:r>
        <w:rPr>
          <w:rFonts w:ascii="Times New Roman"/>
          <w:b w:val="false"/>
          <w:i w:val="false"/>
          <w:color w:val="000000"/>
          <w:sz w:val="28"/>
        </w:rPr>
        <w:t>
      "Оқу пәнінің мазмұны" бағыты бойынша:</w:t>
      </w:r>
    </w:p>
    <w:p>
      <w:pPr>
        <w:spacing w:after="0"/>
        <w:ind w:left="0"/>
        <w:jc w:val="both"/>
      </w:pPr>
      <w:r>
        <w:rPr>
          <w:rFonts w:ascii="Times New Roman"/>
          <w:b w:val="false"/>
          <w:i w:val="false"/>
          <w:color w:val="000000"/>
          <w:sz w:val="28"/>
        </w:rPr>
        <w:t>
      "педагог-модератор" біліктілік санаты - 50%;</w:t>
      </w:r>
    </w:p>
    <w:p>
      <w:pPr>
        <w:spacing w:after="0"/>
        <w:ind w:left="0"/>
        <w:jc w:val="both"/>
      </w:pPr>
      <w:r>
        <w:rPr>
          <w:rFonts w:ascii="Times New Roman"/>
          <w:b w:val="false"/>
          <w:i w:val="false"/>
          <w:color w:val="000000"/>
          <w:sz w:val="28"/>
        </w:rPr>
        <w:t>
      "педагог-сарапшы" біліктілік санаты - 60%;</w:t>
      </w:r>
    </w:p>
    <w:p>
      <w:pPr>
        <w:spacing w:after="0"/>
        <w:ind w:left="0"/>
        <w:jc w:val="both"/>
      </w:pPr>
      <w:r>
        <w:rPr>
          <w:rFonts w:ascii="Times New Roman"/>
          <w:b w:val="false"/>
          <w:i w:val="false"/>
          <w:color w:val="000000"/>
          <w:sz w:val="28"/>
        </w:rPr>
        <w:t>
      "педагог-зерттеуші" біліктілік санаты - 65 %;</w:t>
      </w:r>
    </w:p>
    <w:p>
      <w:pPr>
        <w:spacing w:after="0"/>
        <w:ind w:left="0"/>
        <w:jc w:val="both"/>
      </w:pPr>
      <w:r>
        <w:rPr>
          <w:rFonts w:ascii="Times New Roman"/>
          <w:b w:val="false"/>
          <w:i w:val="false"/>
          <w:color w:val="000000"/>
          <w:sz w:val="28"/>
        </w:rPr>
        <w:t>
      "педагог-шебер" біліктілік санаты - 70 %;</w:t>
      </w:r>
    </w:p>
    <w:p>
      <w:pPr>
        <w:spacing w:after="0"/>
        <w:ind w:left="0"/>
        <w:jc w:val="both"/>
      </w:pPr>
      <w:r>
        <w:rPr>
          <w:rFonts w:ascii="Times New Roman"/>
          <w:b w:val="false"/>
          <w:i w:val="false"/>
          <w:color w:val="000000"/>
          <w:sz w:val="28"/>
        </w:rPr>
        <w:t>
      "Педагогика, оқыту әдістемесі" бағыты бойынша:</w:t>
      </w:r>
    </w:p>
    <w:p>
      <w:pPr>
        <w:spacing w:after="0"/>
        <w:ind w:left="0"/>
        <w:jc w:val="both"/>
      </w:pPr>
      <w:r>
        <w:rPr>
          <w:rFonts w:ascii="Times New Roman"/>
          <w:b w:val="false"/>
          <w:i w:val="false"/>
          <w:color w:val="000000"/>
          <w:sz w:val="28"/>
        </w:rPr>
        <w:t>
      "педагог-модератор" біліктілік санаты - 30 % ;</w:t>
      </w:r>
    </w:p>
    <w:p>
      <w:pPr>
        <w:spacing w:after="0"/>
        <w:ind w:left="0"/>
        <w:jc w:val="both"/>
      </w:pPr>
      <w:r>
        <w:rPr>
          <w:rFonts w:ascii="Times New Roman"/>
          <w:b w:val="false"/>
          <w:i w:val="false"/>
          <w:color w:val="000000"/>
          <w:sz w:val="28"/>
        </w:rPr>
        <w:t>
      "педагог-сарапшы" біліктілік санаты - 35 %;</w:t>
      </w:r>
    </w:p>
    <w:p>
      <w:pPr>
        <w:spacing w:after="0"/>
        <w:ind w:left="0"/>
        <w:jc w:val="both"/>
      </w:pPr>
      <w:r>
        <w:rPr>
          <w:rFonts w:ascii="Times New Roman"/>
          <w:b w:val="false"/>
          <w:i w:val="false"/>
          <w:color w:val="000000"/>
          <w:sz w:val="28"/>
        </w:rPr>
        <w:t>
      "педагог-зерттеуші" біліктілік санаты - 40 %;</w:t>
      </w:r>
    </w:p>
    <w:p>
      <w:pPr>
        <w:spacing w:after="0"/>
        <w:ind w:left="0"/>
        <w:jc w:val="both"/>
      </w:pPr>
      <w:r>
        <w:rPr>
          <w:rFonts w:ascii="Times New Roman"/>
          <w:b w:val="false"/>
          <w:i w:val="false"/>
          <w:color w:val="000000"/>
          <w:sz w:val="28"/>
        </w:rPr>
        <w:t>
      "педагог-шебер" біліктілік санаты - 45 %.</w:t>
      </w:r>
    </w:p>
    <w:p>
      <w:pPr>
        <w:spacing w:after="0"/>
        <w:ind w:left="0"/>
        <w:jc w:val="both"/>
      </w:pPr>
      <w:r>
        <w:rPr>
          <w:rFonts w:ascii="Times New Roman"/>
          <w:b w:val="false"/>
          <w:i w:val="false"/>
          <w:color w:val="000000"/>
          <w:sz w:val="28"/>
        </w:rPr>
        <w:t>
      3) Техникалық және кәсіптік, орта білімнен кейінгі білім беру ұйымдарының педагогтері үшін:</w:t>
      </w:r>
    </w:p>
    <w:p>
      <w:pPr>
        <w:spacing w:after="0"/>
        <w:ind w:left="0"/>
        <w:jc w:val="both"/>
      </w:pPr>
      <w:r>
        <w:rPr>
          <w:rFonts w:ascii="Times New Roman"/>
          <w:b w:val="false"/>
          <w:i w:val="false"/>
          <w:color w:val="000000"/>
          <w:sz w:val="28"/>
        </w:rPr>
        <w:t>
      "Оқу пәнінің мазмұны" бағыты бойынша:</w:t>
      </w:r>
    </w:p>
    <w:p>
      <w:pPr>
        <w:spacing w:after="0"/>
        <w:ind w:left="0"/>
        <w:jc w:val="both"/>
      </w:pPr>
      <w:r>
        <w:rPr>
          <w:rFonts w:ascii="Times New Roman"/>
          <w:b w:val="false"/>
          <w:i w:val="false"/>
          <w:color w:val="000000"/>
          <w:sz w:val="28"/>
        </w:rPr>
        <w:t>
      "педагог-модератор" біліктілік санаты - 50%;</w:t>
      </w:r>
    </w:p>
    <w:p>
      <w:pPr>
        <w:spacing w:after="0"/>
        <w:ind w:left="0"/>
        <w:jc w:val="both"/>
      </w:pPr>
      <w:r>
        <w:rPr>
          <w:rFonts w:ascii="Times New Roman"/>
          <w:b w:val="false"/>
          <w:i w:val="false"/>
          <w:color w:val="000000"/>
          <w:sz w:val="28"/>
        </w:rPr>
        <w:t>
      "педагог-сарапшы" біліктілік санаты - 60%;</w:t>
      </w:r>
    </w:p>
    <w:p>
      <w:pPr>
        <w:spacing w:after="0"/>
        <w:ind w:left="0"/>
        <w:jc w:val="both"/>
      </w:pPr>
      <w:r>
        <w:rPr>
          <w:rFonts w:ascii="Times New Roman"/>
          <w:b w:val="false"/>
          <w:i w:val="false"/>
          <w:color w:val="000000"/>
          <w:sz w:val="28"/>
        </w:rPr>
        <w:t>
      "педагог-зерттеуші" біліктілік санаты - 65 %;</w:t>
      </w:r>
    </w:p>
    <w:p>
      <w:pPr>
        <w:spacing w:after="0"/>
        <w:ind w:left="0"/>
        <w:jc w:val="both"/>
      </w:pPr>
      <w:r>
        <w:rPr>
          <w:rFonts w:ascii="Times New Roman"/>
          <w:b w:val="false"/>
          <w:i w:val="false"/>
          <w:color w:val="000000"/>
          <w:sz w:val="28"/>
        </w:rPr>
        <w:t>
      "педагог-шебер" біліктілік санаты - 70 %;</w:t>
      </w:r>
    </w:p>
    <w:p>
      <w:pPr>
        <w:spacing w:after="0"/>
        <w:ind w:left="0"/>
        <w:jc w:val="both"/>
      </w:pPr>
      <w:r>
        <w:rPr>
          <w:rFonts w:ascii="Times New Roman"/>
          <w:b w:val="false"/>
          <w:i w:val="false"/>
          <w:color w:val="000000"/>
          <w:sz w:val="28"/>
        </w:rPr>
        <w:t>
      "Қызмет бағыты бойынша":</w:t>
      </w:r>
    </w:p>
    <w:p>
      <w:pPr>
        <w:spacing w:after="0"/>
        <w:ind w:left="0"/>
        <w:jc w:val="both"/>
      </w:pPr>
      <w:r>
        <w:rPr>
          <w:rFonts w:ascii="Times New Roman"/>
          <w:b w:val="false"/>
          <w:i w:val="false"/>
          <w:color w:val="000000"/>
          <w:sz w:val="28"/>
        </w:rPr>
        <w:t>
      "педагог-модератор" біліктілік санаты - 50%;</w:t>
      </w:r>
    </w:p>
    <w:p>
      <w:pPr>
        <w:spacing w:after="0"/>
        <w:ind w:left="0"/>
        <w:jc w:val="both"/>
      </w:pPr>
      <w:r>
        <w:rPr>
          <w:rFonts w:ascii="Times New Roman"/>
          <w:b w:val="false"/>
          <w:i w:val="false"/>
          <w:color w:val="000000"/>
          <w:sz w:val="28"/>
        </w:rPr>
        <w:t>
      "педагог-сарапшы" біліктілік санаты - 60%;</w:t>
      </w:r>
    </w:p>
    <w:p>
      <w:pPr>
        <w:spacing w:after="0"/>
        <w:ind w:left="0"/>
        <w:jc w:val="both"/>
      </w:pPr>
      <w:r>
        <w:rPr>
          <w:rFonts w:ascii="Times New Roman"/>
          <w:b w:val="false"/>
          <w:i w:val="false"/>
          <w:color w:val="000000"/>
          <w:sz w:val="28"/>
        </w:rPr>
        <w:t>
      "педагог-зерттеуші" біліктілік санаты - 65 %;</w:t>
      </w:r>
    </w:p>
    <w:p>
      <w:pPr>
        <w:spacing w:after="0"/>
        <w:ind w:left="0"/>
        <w:jc w:val="both"/>
      </w:pPr>
      <w:r>
        <w:rPr>
          <w:rFonts w:ascii="Times New Roman"/>
          <w:b w:val="false"/>
          <w:i w:val="false"/>
          <w:color w:val="000000"/>
          <w:sz w:val="28"/>
        </w:rPr>
        <w:t>
      "педагог-шебер" біліктілік санаты - 70 %;</w:t>
      </w:r>
    </w:p>
    <w:p>
      <w:pPr>
        <w:spacing w:after="0"/>
        <w:ind w:left="0"/>
        <w:jc w:val="both"/>
      </w:pPr>
      <w:r>
        <w:rPr>
          <w:rFonts w:ascii="Times New Roman"/>
          <w:b w:val="false"/>
          <w:i w:val="false"/>
          <w:color w:val="000000"/>
          <w:sz w:val="28"/>
        </w:rPr>
        <w:t>
      "Педагогика, оқыту әдістемесі" бағыты бойынша:</w:t>
      </w:r>
    </w:p>
    <w:p>
      <w:pPr>
        <w:spacing w:after="0"/>
        <w:ind w:left="0"/>
        <w:jc w:val="both"/>
      </w:pPr>
      <w:r>
        <w:rPr>
          <w:rFonts w:ascii="Times New Roman"/>
          <w:b w:val="false"/>
          <w:i w:val="false"/>
          <w:color w:val="000000"/>
          <w:sz w:val="28"/>
        </w:rPr>
        <w:t>
      "педагог-модератор" біліктілік санаты - 30 % ;</w:t>
      </w:r>
    </w:p>
    <w:p>
      <w:pPr>
        <w:spacing w:after="0"/>
        <w:ind w:left="0"/>
        <w:jc w:val="both"/>
      </w:pPr>
      <w:r>
        <w:rPr>
          <w:rFonts w:ascii="Times New Roman"/>
          <w:b w:val="false"/>
          <w:i w:val="false"/>
          <w:color w:val="000000"/>
          <w:sz w:val="28"/>
        </w:rPr>
        <w:t>
      "педагог-сарапшы" біліктілік санаты - 35 %;</w:t>
      </w:r>
    </w:p>
    <w:p>
      <w:pPr>
        <w:spacing w:after="0"/>
        <w:ind w:left="0"/>
        <w:jc w:val="both"/>
      </w:pPr>
      <w:r>
        <w:rPr>
          <w:rFonts w:ascii="Times New Roman"/>
          <w:b w:val="false"/>
          <w:i w:val="false"/>
          <w:color w:val="000000"/>
          <w:sz w:val="28"/>
        </w:rPr>
        <w:t>
      "педагог-зерттеуші" біліктілік санаты - 40 %;</w:t>
      </w:r>
    </w:p>
    <w:p>
      <w:pPr>
        <w:spacing w:after="0"/>
        <w:ind w:left="0"/>
        <w:jc w:val="both"/>
      </w:pPr>
      <w:r>
        <w:rPr>
          <w:rFonts w:ascii="Times New Roman"/>
          <w:b w:val="false"/>
          <w:i w:val="false"/>
          <w:color w:val="000000"/>
          <w:sz w:val="28"/>
        </w:rPr>
        <w:t>
      "педагог-шебер" біліктілік санаты - 45 %.</w:t>
      </w:r>
    </w:p>
    <w:p>
      <w:pPr>
        <w:spacing w:after="0"/>
        <w:ind w:left="0"/>
        <w:jc w:val="both"/>
      </w:pPr>
      <w:r>
        <w:rPr>
          <w:rFonts w:ascii="Times New Roman"/>
          <w:b w:val="false"/>
          <w:i w:val="false"/>
          <w:color w:val="000000"/>
          <w:sz w:val="28"/>
        </w:rPr>
        <w:t>
      4) Қосымша білім беру ұйымдарының педагогтері үшін:</w:t>
      </w:r>
    </w:p>
    <w:p>
      <w:pPr>
        <w:spacing w:after="0"/>
        <w:ind w:left="0"/>
        <w:jc w:val="both"/>
      </w:pPr>
      <w:r>
        <w:rPr>
          <w:rFonts w:ascii="Times New Roman"/>
          <w:b w:val="false"/>
          <w:i w:val="false"/>
          <w:color w:val="000000"/>
          <w:sz w:val="28"/>
        </w:rPr>
        <w:t>
      "Психология негіздері":</w:t>
      </w:r>
    </w:p>
    <w:p>
      <w:pPr>
        <w:spacing w:after="0"/>
        <w:ind w:left="0"/>
        <w:jc w:val="both"/>
      </w:pPr>
      <w:r>
        <w:rPr>
          <w:rFonts w:ascii="Times New Roman"/>
          <w:b w:val="false"/>
          <w:i w:val="false"/>
          <w:color w:val="000000"/>
          <w:sz w:val="28"/>
        </w:rPr>
        <w:t>
      "педагог-модератор" біліктілік санаты - 50%;</w:t>
      </w:r>
    </w:p>
    <w:p>
      <w:pPr>
        <w:spacing w:after="0"/>
        <w:ind w:left="0"/>
        <w:jc w:val="both"/>
      </w:pPr>
      <w:r>
        <w:rPr>
          <w:rFonts w:ascii="Times New Roman"/>
          <w:b w:val="false"/>
          <w:i w:val="false"/>
          <w:color w:val="000000"/>
          <w:sz w:val="28"/>
        </w:rPr>
        <w:t>
      "педагог-сарапшы" біліктілік санаты - 60%;</w:t>
      </w:r>
    </w:p>
    <w:p>
      <w:pPr>
        <w:spacing w:after="0"/>
        <w:ind w:left="0"/>
        <w:jc w:val="both"/>
      </w:pPr>
      <w:r>
        <w:rPr>
          <w:rFonts w:ascii="Times New Roman"/>
          <w:b w:val="false"/>
          <w:i w:val="false"/>
          <w:color w:val="000000"/>
          <w:sz w:val="28"/>
        </w:rPr>
        <w:t>
      "педагог-зерттеуші" біліктілік санаты - 65 %;</w:t>
      </w:r>
    </w:p>
    <w:p>
      <w:pPr>
        <w:spacing w:after="0"/>
        <w:ind w:left="0"/>
        <w:jc w:val="both"/>
      </w:pPr>
      <w:r>
        <w:rPr>
          <w:rFonts w:ascii="Times New Roman"/>
          <w:b w:val="false"/>
          <w:i w:val="false"/>
          <w:color w:val="000000"/>
          <w:sz w:val="28"/>
        </w:rPr>
        <w:t>
      "педагог-шебер" біліктілік санаты - 70 %;</w:t>
      </w:r>
    </w:p>
    <w:p>
      <w:pPr>
        <w:spacing w:after="0"/>
        <w:ind w:left="0"/>
        <w:jc w:val="both"/>
      </w:pPr>
      <w:r>
        <w:rPr>
          <w:rFonts w:ascii="Times New Roman"/>
          <w:b w:val="false"/>
          <w:i w:val="false"/>
          <w:color w:val="000000"/>
          <w:sz w:val="28"/>
        </w:rPr>
        <w:t>
      "Педагогика, оқыту әдістемесі":</w:t>
      </w:r>
    </w:p>
    <w:p>
      <w:pPr>
        <w:spacing w:after="0"/>
        <w:ind w:left="0"/>
        <w:jc w:val="both"/>
      </w:pPr>
      <w:r>
        <w:rPr>
          <w:rFonts w:ascii="Times New Roman"/>
          <w:b w:val="false"/>
          <w:i w:val="false"/>
          <w:color w:val="000000"/>
          <w:sz w:val="28"/>
        </w:rPr>
        <w:t>
      "педагог-модератор" біліктілік санаты - 30 % ;</w:t>
      </w:r>
    </w:p>
    <w:p>
      <w:pPr>
        <w:spacing w:after="0"/>
        <w:ind w:left="0"/>
        <w:jc w:val="both"/>
      </w:pPr>
      <w:r>
        <w:rPr>
          <w:rFonts w:ascii="Times New Roman"/>
          <w:b w:val="false"/>
          <w:i w:val="false"/>
          <w:color w:val="000000"/>
          <w:sz w:val="28"/>
        </w:rPr>
        <w:t>
      "педагог-сарапшы" біліктілік санаты - 35 %;</w:t>
      </w:r>
    </w:p>
    <w:p>
      <w:pPr>
        <w:spacing w:after="0"/>
        <w:ind w:left="0"/>
        <w:jc w:val="both"/>
      </w:pPr>
      <w:r>
        <w:rPr>
          <w:rFonts w:ascii="Times New Roman"/>
          <w:b w:val="false"/>
          <w:i w:val="false"/>
          <w:color w:val="000000"/>
          <w:sz w:val="28"/>
        </w:rPr>
        <w:t>
      "педагог-зерттеуші" біліктілік санаты - 40 %;</w:t>
      </w:r>
    </w:p>
    <w:p>
      <w:pPr>
        <w:spacing w:after="0"/>
        <w:ind w:left="0"/>
        <w:jc w:val="both"/>
      </w:pPr>
      <w:r>
        <w:rPr>
          <w:rFonts w:ascii="Times New Roman"/>
          <w:b w:val="false"/>
          <w:i w:val="false"/>
          <w:color w:val="000000"/>
          <w:sz w:val="28"/>
        </w:rPr>
        <w:t xml:space="preserve">
      "педагог-шебер" біліктілік санаты - 45 %. </w:t>
      </w:r>
    </w:p>
    <w:p>
      <w:pPr>
        <w:spacing w:after="0"/>
        <w:ind w:left="0"/>
        <w:jc w:val="both"/>
      </w:pPr>
      <w:r>
        <w:rPr>
          <w:rFonts w:ascii="Times New Roman"/>
          <w:b w:val="false"/>
          <w:i w:val="false"/>
          <w:color w:val="000000"/>
          <w:sz w:val="28"/>
        </w:rPr>
        <w:t>
      5) Әдістемелік кабинеттердің (орталықтардың) әдіскерлері үшін:</w:t>
      </w:r>
    </w:p>
    <w:p>
      <w:pPr>
        <w:spacing w:after="0"/>
        <w:ind w:left="0"/>
        <w:jc w:val="both"/>
      </w:pPr>
      <w:r>
        <w:rPr>
          <w:rFonts w:ascii="Times New Roman"/>
          <w:b w:val="false"/>
          <w:i w:val="false"/>
          <w:color w:val="000000"/>
          <w:sz w:val="28"/>
        </w:rPr>
        <w:t>
      "Оқу пәнінің мазмұны":</w:t>
      </w:r>
    </w:p>
    <w:p>
      <w:pPr>
        <w:spacing w:after="0"/>
        <w:ind w:left="0"/>
        <w:jc w:val="both"/>
      </w:pPr>
      <w:r>
        <w:rPr>
          <w:rFonts w:ascii="Times New Roman"/>
          <w:b w:val="false"/>
          <w:i w:val="false"/>
          <w:color w:val="000000"/>
          <w:sz w:val="28"/>
        </w:rPr>
        <w:t>
      "педагог-модератор" біліктілік санаты - 50%;</w:t>
      </w:r>
    </w:p>
    <w:p>
      <w:pPr>
        <w:spacing w:after="0"/>
        <w:ind w:left="0"/>
        <w:jc w:val="both"/>
      </w:pPr>
      <w:r>
        <w:rPr>
          <w:rFonts w:ascii="Times New Roman"/>
          <w:b w:val="false"/>
          <w:i w:val="false"/>
          <w:color w:val="000000"/>
          <w:sz w:val="28"/>
        </w:rPr>
        <w:t>
      "педагог-сарапшы" біліктілік санаты - 60%;</w:t>
      </w:r>
    </w:p>
    <w:p>
      <w:pPr>
        <w:spacing w:after="0"/>
        <w:ind w:left="0"/>
        <w:jc w:val="both"/>
      </w:pPr>
      <w:r>
        <w:rPr>
          <w:rFonts w:ascii="Times New Roman"/>
          <w:b w:val="false"/>
          <w:i w:val="false"/>
          <w:color w:val="000000"/>
          <w:sz w:val="28"/>
        </w:rPr>
        <w:t>
      "педагог-зерттеуші" біліктілік санаты - 65 %;</w:t>
      </w:r>
    </w:p>
    <w:p>
      <w:pPr>
        <w:spacing w:after="0"/>
        <w:ind w:left="0"/>
        <w:jc w:val="both"/>
      </w:pPr>
      <w:r>
        <w:rPr>
          <w:rFonts w:ascii="Times New Roman"/>
          <w:b w:val="false"/>
          <w:i w:val="false"/>
          <w:color w:val="000000"/>
          <w:sz w:val="28"/>
        </w:rPr>
        <w:t>
      "педагог-шебер" біліктілік санаты - 70 %;</w:t>
      </w:r>
    </w:p>
    <w:p>
      <w:pPr>
        <w:spacing w:after="0"/>
        <w:ind w:left="0"/>
        <w:jc w:val="both"/>
      </w:pPr>
      <w:r>
        <w:rPr>
          <w:rFonts w:ascii="Times New Roman"/>
          <w:b w:val="false"/>
          <w:i w:val="false"/>
          <w:color w:val="000000"/>
          <w:sz w:val="28"/>
        </w:rPr>
        <w:t>
      "Педагогика, оқыту әдістемесі":</w:t>
      </w:r>
    </w:p>
    <w:p>
      <w:pPr>
        <w:spacing w:after="0"/>
        <w:ind w:left="0"/>
        <w:jc w:val="both"/>
      </w:pPr>
      <w:r>
        <w:rPr>
          <w:rFonts w:ascii="Times New Roman"/>
          <w:b w:val="false"/>
          <w:i w:val="false"/>
          <w:color w:val="000000"/>
          <w:sz w:val="28"/>
        </w:rPr>
        <w:t>
      "педагог-модератор" біліктілік санаты - 30 % ;</w:t>
      </w:r>
    </w:p>
    <w:p>
      <w:pPr>
        <w:spacing w:after="0"/>
        <w:ind w:left="0"/>
        <w:jc w:val="both"/>
      </w:pPr>
      <w:r>
        <w:rPr>
          <w:rFonts w:ascii="Times New Roman"/>
          <w:b w:val="false"/>
          <w:i w:val="false"/>
          <w:color w:val="000000"/>
          <w:sz w:val="28"/>
        </w:rPr>
        <w:t>
      "педагог-сарапшы" біліктілік санаты - 35 %;</w:t>
      </w:r>
    </w:p>
    <w:p>
      <w:pPr>
        <w:spacing w:after="0"/>
        <w:ind w:left="0"/>
        <w:jc w:val="both"/>
      </w:pPr>
      <w:r>
        <w:rPr>
          <w:rFonts w:ascii="Times New Roman"/>
          <w:b w:val="false"/>
          <w:i w:val="false"/>
          <w:color w:val="000000"/>
          <w:sz w:val="28"/>
        </w:rPr>
        <w:t>
      "педагог-зерттеуші" біліктілік санаты - 40 %;</w:t>
      </w:r>
    </w:p>
    <w:p>
      <w:pPr>
        <w:spacing w:after="0"/>
        <w:ind w:left="0"/>
        <w:jc w:val="both"/>
      </w:pPr>
      <w:r>
        <w:rPr>
          <w:rFonts w:ascii="Times New Roman"/>
          <w:b w:val="false"/>
          <w:i w:val="false"/>
          <w:color w:val="000000"/>
          <w:sz w:val="28"/>
        </w:rPr>
        <w:t>
      "педагог-шебер" біліктілік санаты - 45 %.</w:t>
      </w:r>
    </w:p>
    <w:p>
      <w:pPr>
        <w:spacing w:after="0"/>
        <w:ind w:left="0"/>
        <w:jc w:val="both"/>
      </w:pPr>
      <w:r>
        <w:rPr>
          <w:rFonts w:ascii="Times New Roman"/>
          <w:b w:val="false"/>
          <w:i w:val="false"/>
          <w:color w:val="000000"/>
          <w:sz w:val="28"/>
        </w:rPr>
        <w:t>
      6) Жоғары оқу орындарының және техникалық және кәсіптік, орта білімнен кейінгі білім беру ұйымдарының бітірушілері үшін жұмысқа алғаш рет қабылданғанда:</w:t>
      </w:r>
    </w:p>
    <w:p>
      <w:pPr>
        <w:spacing w:after="0"/>
        <w:ind w:left="0"/>
        <w:jc w:val="both"/>
      </w:pPr>
      <w:r>
        <w:rPr>
          <w:rFonts w:ascii="Times New Roman"/>
          <w:b w:val="false"/>
          <w:i w:val="false"/>
          <w:color w:val="000000"/>
          <w:sz w:val="28"/>
        </w:rPr>
        <w:t>
      "Оқу пәнінің мазмұны":</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"Педагогика, оқыту әдістемесі":</w:t>
      </w:r>
    </w:p>
    <w:p>
      <w:pPr>
        <w:spacing w:after="0"/>
        <w:ind w:left="0"/>
        <w:jc w:val="both"/>
      </w:pPr>
      <w:r>
        <w:rPr>
          <w:rFonts w:ascii="Times New Roman"/>
          <w:b w:val="false"/>
          <w:i w:val="false"/>
          <w:color w:val="000000"/>
          <w:sz w:val="28"/>
        </w:rPr>
        <w:t>
      "педагог-модератор" біліктілік санаты - 30 % .</w:t>
      </w:r>
    </w:p>
    <w:p>
      <w:pPr>
        <w:spacing w:after="0"/>
        <w:ind w:left="0"/>
        <w:jc w:val="both"/>
      </w:pPr>
      <w:r>
        <w:rPr>
          <w:rFonts w:ascii="Times New Roman"/>
          <w:b w:val="false"/>
          <w:i w:val="false"/>
          <w:color w:val="000000"/>
          <w:sz w:val="28"/>
        </w:rPr>
        <w:t>
      7) білім беру ұйымдарының басшылары үшін:</w:t>
      </w:r>
    </w:p>
    <w:p>
      <w:pPr>
        <w:spacing w:after="0"/>
        <w:ind w:left="0"/>
        <w:jc w:val="both"/>
      </w:pPr>
      <w:r>
        <w:rPr>
          <w:rFonts w:ascii="Times New Roman"/>
          <w:b w:val="false"/>
          <w:i w:val="false"/>
          <w:color w:val="000000"/>
          <w:sz w:val="28"/>
        </w:rPr>
        <w:t>
      "Заңнаманы білу" бағыты бойынша:</w:t>
      </w:r>
    </w:p>
    <w:p>
      <w:pPr>
        <w:spacing w:after="0"/>
        <w:ind w:left="0"/>
        <w:jc w:val="both"/>
      </w:pPr>
      <w:r>
        <w:rPr>
          <w:rFonts w:ascii="Times New Roman"/>
          <w:b w:val="false"/>
          <w:i w:val="false"/>
          <w:color w:val="000000"/>
          <w:sz w:val="28"/>
        </w:rPr>
        <w:t>
      үшінші біліктілік санатты басшы - 60%;</w:t>
      </w:r>
    </w:p>
    <w:p>
      <w:pPr>
        <w:spacing w:after="0"/>
        <w:ind w:left="0"/>
        <w:jc w:val="both"/>
      </w:pPr>
      <w:r>
        <w:rPr>
          <w:rFonts w:ascii="Times New Roman"/>
          <w:b w:val="false"/>
          <w:i w:val="false"/>
          <w:color w:val="000000"/>
          <w:sz w:val="28"/>
        </w:rPr>
        <w:t>
      екінші біліктілік санатты басшы - 65%;</w:t>
      </w:r>
    </w:p>
    <w:p>
      <w:pPr>
        <w:spacing w:after="0"/>
        <w:ind w:left="0"/>
        <w:jc w:val="both"/>
      </w:pPr>
      <w:r>
        <w:rPr>
          <w:rFonts w:ascii="Times New Roman"/>
          <w:b w:val="false"/>
          <w:i w:val="false"/>
          <w:color w:val="000000"/>
          <w:sz w:val="28"/>
        </w:rPr>
        <w:t>
      бірінші біліктілік санатты басшы - 70 %;</w:t>
      </w:r>
    </w:p>
    <w:p>
      <w:pPr>
        <w:spacing w:after="0"/>
        <w:ind w:left="0"/>
        <w:jc w:val="both"/>
      </w:pPr>
      <w:r>
        <w:rPr>
          <w:rFonts w:ascii="Times New Roman"/>
          <w:b w:val="false"/>
          <w:i w:val="false"/>
          <w:color w:val="000000"/>
          <w:sz w:val="28"/>
        </w:rPr>
        <w:t>
      "Басқару құзыреті" бағыты бойынша:</w:t>
      </w:r>
    </w:p>
    <w:p>
      <w:pPr>
        <w:spacing w:after="0"/>
        <w:ind w:left="0"/>
        <w:jc w:val="both"/>
      </w:pPr>
      <w:r>
        <w:rPr>
          <w:rFonts w:ascii="Times New Roman"/>
          <w:b w:val="false"/>
          <w:i w:val="false"/>
          <w:color w:val="000000"/>
          <w:sz w:val="28"/>
        </w:rPr>
        <w:t>
      үшінші біліктілік санатты басшы - 55%;</w:t>
      </w:r>
    </w:p>
    <w:p>
      <w:pPr>
        <w:spacing w:after="0"/>
        <w:ind w:left="0"/>
        <w:jc w:val="both"/>
      </w:pPr>
      <w:r>
        <w:rPr>
          <w:rFonts w:ascii="Times New Roman"/>
          <w:b w:val="false"/>
          <w:i w:val="false"/>
          <w:color w:val="000000"/>
          <w:sz w:val="28"/>
        </w:rPr>
        <w:t>
      екінші біліктілік санатты басшы - 60%;</w:t>
      </w:r>
    </w:p>
    <w:p>
      <w:pPr>
        <w:spacing w:after="0"/>
        <w:ind w:left="0"/>
        <w:jc w:val="both"/>
      </w:pPr>
      <w:r>
        <w:rPr>
          <w:rFonts w:ascii="Times New Roman"/>
          <w:b w:val="false"/>
          <w:i w:val="false"/>
          <w:color w:val="000000"/>
          <w:sz w:val="28"/>
        </w:rPr>
        <w:t>
      бірінші біліктілік санатты басшы - 70 %;</w:t>
      </w:r>
    </w:p>
    <w:bookmarkStart w:name="z38" w:id="35"/>
    <w:p>
      <w:pPr>
        <w:spacing w:after="0"/>
        <w:ind w:left="0"/>
        <w:jc w:val="both"/>
      </w:pPr>
      <w:r>
        <w:rPr>
          <w:rFonts w:ascii="Times New Roman"/>
          <w:b w:val="false"/>
          <w:i w:val="false"/>
          <w:color w:val="000000"/>
          <w:sz w:val="28"/>
        </w:rPr>
        <w:t>
      27. Ұлттық біліктілік тестілеудің нәтижесі бір жылға жарамды.</w:t>
      </w:r>
    </w:p>
    <w:bookmarkEnd w:id="35"/>
    <w:bookmarkStart w:name="z39" w:id="36"/>
    <w:p>
      <w:pPr>
        <w:spacing w:after="0"/>
        <w:ind w:left="0"/>
        <w:jc w:val="both"/>
      </w:pPr>
      <w:r>
        <w:rPr>
          <w:rFonts w:ascii="Times New Roman"/>
          <w:b w:val="false"/>
          <w:i w:val="false"/>
          <w:color w:val="000000"/>
          <w:sz w:val="28"/>
        </w:rPr>
        <w:t>
      28. Ұлттық тестілеу аяқталғаннан кейін педагог нәтижелерімен (негіздемелермен дұрыс және дұрыс емес жауаптармен) танысады және негіздемелермен келіспеген жағдайда республикалық апелляциялық комиссияға ақпараттық коммуникациялық технологиялар арқылы апелляция береді.</w:t>
      </w:r>
    </w:p>
    <w:bookmarkEnd w:id="36"/>
    <w:bookmarkStart w:name="z40" w:id="37"/>
    <w:p>
      <w:pPr>
        <w:spacing w:after="0"/>
        <w:ind w:left="0"/>
        <w:jc w:val="both"/>
      </w:pPr>
      <w:r>
        <w:rPr>
          <w:rFonts w:ascii="Times New Roman"/>
          <w:b w:val="false"/>
          <w:i w:val="false"/>
          <w:color w:val="000000"/>
          <w:sz w:val="28"/>
        </w:rPr>
        <w:t>
      29. Бірыңғай өлшемшарттардың сақталуын қамтамасыз ету және тест тапсырмаларын бағалау кезінде даулы мәселелерді шешу, тестілеу өткізу кезеңінде тестіленетін құқықтарды қорғау мақсатында ақпараттық коммуникациялық технологиялар арқылы апелляцияларды қабылдауды қамтамасыз ететін Республикалық апелляциялық комиссия өз қызметін жүзеге асырады.</w:t>
      </w:r>
    </w:p>
    <w:bookmarkEnd w:id="37"/>
    <w:bookmarkStart w:name="z41" w:id="38"/>
    <w:p>
      <w:pPr>
        <w:spacing w:after="0"/>
        <w:ind w:left="0"/>
        <w:jc w:val="both"/>
      </w:pPr>
      <w:r>
        <w:rPr>
          <w:rFonts w:ascii="Times New Roman"/>
          <w:b w:val="false"/>
          <w:i w:val="false"/>
          <w:color w:val="000000"/>
          <w:sz w:val="28"/>
        </w:rPr>
        <w:t>
      30. Республикалық апелляциялық комиссияның төрағасы мен құрамы білім беру саласындағы уәкілетті органның бұйрығымен бекітіледі.</w:t>
      </w:r>
    </w:p>
    <w:bookmarkEnd w:id="38"/>
    <w:bookmarkStart w:name="z42" w:id="39"/>
    <w:p>
      <w:pPr>
        <w:spacing w:after="0"/>
        <w:ind w:left="0"/>
        <w:jc w:val="both"/>
      </w:pPr>
      <w:r>
        <w:rPr>
          <w:rFonts w:ascii="Times New Roman"/>
          <w:b w:val="false"/>
          <w:i w:val="false"/>
          <w:color w:val="000000"/>
          <w:sz w:val="28"/>
        </w:rPr>
        <w:t>
      31. Республикалық апелляциялық комиссия өкілеттігінің қолданылу мерзімі бір жылды құрайды.</w:t>
      </w:r>
    </w:p>
    <w:bookmarkEnd w:id="39"/>
    <w:bookmarkStart w:name="z43" w:id="40"/>
    <w:p>
      <w:pPr>
        <w:spacing w:after="0"/>
        <w:ind w:left="0"/>
        <w:jc w:val="both"/>
      </w:pPr>
      <w:r>
        <w:rPr>
          <w:rFonts w:ascii="Times New Roman"/>
          <w:b w:val="false"/>
          <w:i w:val="false"/>
          <w:color w:val="000000"/>
          <w:sz w:val="28"/>
        </w:rPr>
        <w:t>
      32. Апелляция мынадай жағдайларда қаралады:</w:t>
      </w:r>
    </w:p>
    <w:bookmarkEnd w:id="40"/>
    <w:p>
      <w:pPr>
        <w:spacing w:after="0"/>
        <w:ind w:left="0"/>
        <w:jc w:val="both"/>
      </w:pPr>
      <w:r>
        <w:rPr>
          <w:rFonts w:ascii="Times New Roman"/>
          <w:b w:val="false"/>
          <w:i w:val="false"/>
          <w:color w:val="000000"/>
          <w:sz w:val="28"/>
        </w:rPr>
        <w:t>
      1) тест тапсырмаларының мазмұны бойынша:</w:t>
      </w:r>
    </w:p>
    <w:p>
      <w:pPr>
        <w:spacing w:after="0"/>
        <w:ind w:left="0"/>
        <w:jc w:val="both"/>
      </w:pPr>
      <w:r>
        <w:rPr>
          <w:rFonts w:ascii="Times New Roman"/>
          <w:b w:val="false"/>
          <w:i w:val="false"/>
          <w:color w:val="000000"/>
          <w:sz w:val="28"/>
        </w:rPr>
        <w:t>
      дұрыс жауаптың жоқтығын негіздей отырып келіспеймін;</w:t>
      </w:r>
    </w:p>
    <w:p>
      <w:pPr>
        <w:spacing w:after="0"/>
        <w:ind w:left="0"/>
        <w:jc w:val="both"/>
      </w:pPr>
      <w:r>
        <w:rPr>
          <w:rFonts w:ascii="Times New Roman"/>
          <w:b w:val="false"/>
          <w:i w:val="false"/>
          <w:color w:val="000000"/>
          <w:sz w:val="28"/>
        </w:rPr>
        <w:t>
      дұрыс жауап жоқ;</w:t>
      </w:r>
    </w:p>
    <w:p>
      <w:pPr>
        <w:spacing w:after="0"/>
        <w:ind w:left="0"/>
        <w:jc w:val="both"/>
      </w:pPr>
      <w:r>
        <w:rPr>
          <w:rFonts w:ascii="Times New Roman"/>
          <w:b w:val="false"/>
          <w:i w:val="false"/>
          <w:color w:val="000000"/>
          <w:sz w:val="28"/>
        </w:rPr>
        <w:t>
      барлық ұсынылған жауаптардың ішінен бір дұрыс жауапты таңдау арқылы тест тапсырмаларында біреуден артық дұрыс жауап бар (дұрыс жауаптардың барлық нұсқалары көрсетіледі);</w:t>
      </w:r>
    </w:p>
    <w:p>
      <w:pPr>
        <w:spacing w:after="0"/>
        <w:ind w:left="0"/>
        <w:jc w:val="both"/>
      </w:pPr>
      <w:r>
        <w:rPr>
          <w:rFonts w:ascii="Times New Roman"/>
          <w:b w:val="false"/>
          <w:i w:val="false"/>
          <w:color w:val="000000"/>
          <w:sz w:val="28"/>
        </w:rPr>
        <w:t>
      дұрыс құрастырылмаған тест тапсырмасы.</w:t>
      </w:r>
    </w:p>
    <w:p>
      <w:pPr>
        <w:spacing w:after="0"/>
        <w:ind w:left="0"/>
        <w:jc w:val="both"/>
      </w:pPr>
      <w:r>
        <w:rPr>
          <w:rFonts w:ascii="Times New Roman"/>
          <w:b w:val="false"/>
          <w:i w:val="false"/>
          <w:color w:val="000000"/>
          <w:sz w:val="28"/>
        </w:rPr>
        <w:t xml:space="preserve">
      2) техникалық себептер бойынша: </w:t>
      </w:r>
    </w:p>
    <w:p>
      <w:pPr>
        <w:spacing w:after="0"/>
        <w:ind w:left="0"/>
        <w:jc w:val="both"/>
      </w:pPr>
      <w:r>
        <w:rPr>
          <w:rFonts w:ascii="Times New Roman"/>
          <w:b w:val="false"/>
          <w:i w:val="false"/>
          <w:color w:val="000000"/>
          <w:sz w:val="28"/>
        </w:rPr>
        <w:t>
      тест тапсырмаларында фрагменттің немесе мәтіннің болмауы.</w:t>
      </w:r>
    </w:p>
    <w:bookmarkStart w:name="z44" w:id="41"/>
    <w:p>
      <w:pPr>
        <w:spacing w:after="0"/>
        <w:ind w:left="0"/>
        <w:jc w:val="both"/>
      </w:pPr>
      <w:r>
        <w:rPr>
          <w:rFonts w:ascii="Times New Roman"/>
          <w:b w:val="false"/>
          <w:i w:val="false"/>
          <w:color w:val="000000"/>
          <w:sz w:val="28"/>
        </w:rPr>
        <w:t>
      33. Тест тапсырмаларының мазмұны бойынша апелляция берген кезде педагог дәлелді негіздемені (толық түсініктеме) көрсетеді. Әрбір тапсырма бойынша дәлелді негіздемені көрсетпей (толық түсініктеме, тапсырмаларды қадамдық шешу) барлық тест тапсырмаларын қайта қарау бойынша апелляцияға өтініш қарауға жатпайды.</w:t>
      </w:r>
    </w:p>
    <w:bookmarkEnd w:id="41"/>
    <w:bookmarkStart w:name="z45" w:id="42"/>
    <w:p>
      <w:pPr>
        <w:spacing w:after="0"/>
        <w:ind w:left="0"/>
        <w:jc w:val="both"/>
      </w:pPr>
      <w:r>
        <w:rPr>
          <w:rFonts w:ascii="Times New Roman"/>
          <w:b w:val="false"/>
          <w:i w:val="false"/>
          <w:color w:val="000000"/>
          <w:sz w:val="28"/>
        </w:rPr>
        <w:t>
      34. Республикалық апелляциялық комиссияның шешімдері хаттамамен ресімделеді, оған төраға, хатшы және комиссия мүшелері қол қояды. Республикалық апелляциялық комиссия отырыстарының хаттамалары тестілеуді өткізуге жауапты ұйымда бір жыл бойы сақталады.</w:t>
      </w:r>
    </w:p>
    <w:bookmarkEnd w:id="42"/>
    <w:bookmarkStart w:name="z46" w:id="43"/>
    <w:p>
      <w:pPr>
        <w:spacing w:after="0"/>
        <w:ind w:left="0"/>
        <w:jc w:val="both"/>
      </w:pPr>
      <w:r>
        <w:rPr>
          <w:rFonts w:ascii="Times New Roman"/>
          <w:b w:val="false"/>
          <w:i w:val="false"/>
          <w:color w:val="000000"/>
          <w:sz w:val="28"/>
        </w:rPr>
        <w:t>
      35. Онлайн-қабылдау режимінде қаралған апелляция нәтижелері бойынша жеке кабинетте апелляцияны есепке ала отырып, нәтижелер көрсетіледі.</w:t>
      </w:r>
    </w:p>
    <w:bookmarkEnd w:id="43"/>
    <w:bookmarkStart w:name="z47" w:id="44"/>
    <w:p>
      <w:pPr>
        <w:spacing w:after="0"/>
        <w:ind w:left="0"/>
        <w:jc w:val="both"/>
      </w:pPr>
      <w:r>
        <w:rPr>
          <w:rFonts w:ascii="Times New Roman"/>
          <w:b w:val="false"/>
          <w:i w:val="false"/>
          <w:color w:val="000000"/>
          <w:sz w:val="28"/>
        </w:rPr>
        <w:t>
      36. Тестілеудің теріс нәтижесін көрсеткен аттестатталушылар аттестаттаудың екінші кезеңіне жіберілмейді.</w:t>
      </w:r>
    </w:p>
    <w:bookmarkEnd w:id="44"/>
    <w:bookmarkStart w:name="z48" w:id="45"/>
    <w:p>
      <w:pPr>
        <w:spacing w:after="0"/>
        <w:ind w:left="0"/>
        <w:jc w:val="both"/>
      </w:pPr>
      <w:r>
        <w:rPr>
          <w:rFonts w:ascii="Times New Roman"/>
          <w:b w:val="false"/>
          <w:i w:val="false"/>
          <w:color w:val="000000"/>
          <w:sz w:val="28"/>
        </w:rPr>
        <w:t>
      37. Ұлттық біліктілік тестілеудің оң нәтижесі болған жағдайда педагогтің өтініші негізінде (қолданыстағы санат мерзімі өткенге дейін) одан әрі аттестаттау рәсімі:</w:t>
      </w:r>
    </w:p>
    <w:bookmarkEnd w:id="45"/>
    <w:p>
      <w:pPr>
        <w:spacing w:after="0"/>
        <w:ind w:left="0"/>
        <w:jc w:val="both"/>
      </w:pPr>
      <w:r>
        <w:rPr>
          <w:rFonts w:ascii="Times New Roman"/>
          <w:b w:val="false"/>
          <w:i w:val="false"/>
          <w:color w:val="000000"/>
          <w:sz w:val="28"/>
        </w:rPr>
        <w:t xml:space="preserve">
      педагогтер үшін – "Педагог мәртебесі туралы" Қазақстан Республикасы Заңының </w:t>
      </w:r>
      <w:r>
        <w:rPr>
          <w:rFonts w:ascii="Times New Roman"/>
          <w:b w:val="false"/>
          <w:i w:val="false"/>
          <w:color w:val="000000"/>
          <w:sz w:val="28"/>
        </w:rPr>
        <w:t>14-бабына</w:t>
      </w:r>
      <w:r>
        <w:rPr>
          <w:rFonts w:ascii="Times New Roman"/>
          <w:b w:val="false"/>
          <w:i w:val="false"/>
          <w:color w:val="000000"/>
          <w:sz w:val="28"/>
        </w:rPr>
        <w:t xml:space="preserve"> сәйкес біліктілік санатын беру (растау);</w:t>
      </w:r>
    </w:p>
    <w:p>
      <w:pPr>
        <w:spacing w:after="0"/>
        <w:ind w:left="0"/>
        <w:jc w:val="both"/>
      </w:pPr>
      <w:r>
        <w:rPr>
          <w:rFonts w:ascii="Times New Roman"/>
          <w:b w:val="false"/>
          <w:i w:val="false"/>
          <w:color w:val="000000"/>
          <w:sz w:val="28"/>
        </w:rPr>
        <w:t>
      білім беру ұйымдарының басшылары үшін - осы Қағидалардың 3-тарауына сәйкес жүргізіледі.</w:t>
      </w:r>
    </w:p>
    <w:bookmarkStart w:name="z49" w:id="46"/>
    <w:p>
      <w:pPr>
        <w:spacing w:after="0"/>
        <w:ind w:left="0"/>
        <w:jc w:val="both"/>
      </w:pPr>
      <w:r>
        <w:rPr>
          <w:rFonts w:ascii="Times New Roman"/>
          <w:b w:val="false"/>
          <w:i w:val="false"/>
          <w:color w:val="000000"/>
          <w:sz w:val="28"/>
        </w:rPr>
        <w:t>
      38. Аттестаттау бойынша мемлекеттік көрсетілетін қызметті алу үшін осы Қағидаларға 6-қосымшаға сәйкес нысан бойынша:</w:t>
      </w:r>
    </w:p>
    <w:bookmarkEnd w:id="46"/>
    <w:p>
      <w:pPr>
        <w:spacing w:after="0"/>
        <w:ind w:left="0"/>
        <w:jc w:val="both"/>
      </w:pPr>
      <w:r>
        <w:rPr>
          <w:rFonts w:ascii="Times New Roman"/>
          <w:b w:val="false"/>
          <w:i w:val="false"/>
          <w:color w:val="000000"/>
          <w:sz w:val="28"/>
        </w:rPr>
        <w:t>
      Педагог облыстардың, республикалық маңызы бар қалалардың және астананың, аудандардың және облыстық маңызы бар қалалардың жергілікті атқарушы органдарына (бұдан әрі - ЖАО) немесе білім беру ұйымдарына не "Азаматтарға арналған үкімет "Мемлекеттік корпорациясы" коммерциялық емес акционерлік қоғамы арқылы;</w:t>
      </w:r>
    </w:p>
    <w:p>
      <w:pPr>
        <w:spacing w:after="0"/>
        <w:ind w:left="0"/>
        <w:jc w:val="both"/>
      </w:pPr>
      <w:r>
        <w:rPr>
          <w:rFonts w:ascii="Times New Roman"/>
          <w:b w:val="false"/>
          <w:i w:val="false"/>
          <w:color w:val="000000"/>
          <w:sz w:val="28"/>
        </w:rPr>
        <w:t>
      республикалық білім беру ұйымдарының педагогі Қазақстан Республикасы Білім және ғылым министрлігіне, республикалық ведомстволық бағынысты білім беру ұйымдарына не Мемлекеттік корпорация арқылы өтініш ұсына алады.</w:t>
      </w:r>
    </w:p>
    <w:bookmarkStart w:name="z50" w:id="47"/>
    <w:p>
      <w:pPr>
        <w:spacing w:after="0"/>
        <w:ind w:left="0"/>
        <w:jc w:val="both"/>
      </w:pPr>
      <w:r>
        <w:rPr>
          <w:rFonts w:ascii="Times New Roman"/>
          <w:b w:val="false"/>
          <w:i w:val="false"/>
          <w:color w:val="000000"/>
          <w:sz w:val="28"/>
        </w:rPr>
        <w:t>
      39.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көрсетілетін қызметті (бұдан әрі - педагогтерге біліктілік санаттарын беру (растау) жөніндегі мемлекеттік көрсетілетін қызметті) облыстардың, республикалық маңызы бар қалалардың және астананың, аудандардың және облыстық маңызы бар қалалардың жергілікті атқарушы органдары, мектепке дейінгі, бастауыш, негізгі орта, жалпы орта, техникалық және кәсіптік, орта білімнен кейінгі білім беру ұйымдары көрсетеді.</w:t>
      </w:r>
    </w:p>
    <w:bookmarkEnd w:id="47"/>
    <w:bookmarkStart w:name="z51" w:id="48"/>
    <w:p>
      <w:pPr>
        <w:spacing w:after="0"/>
        <w:ind w:left="0"/>
        <w:jc w:val="both"/>
      </w:pPr>
      <w:r>
        <w:rPr>
          <w:rFonts w:ascii="Times New Roman"/>
          <w:b w:val="false"/>
          <w:i w:val="false"/>
          <w:color w:val="000000"/>
          <w:sz w:val="28"/>
        </w:rPr>
        <w:t>
      40.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республикалық ведомстволық бағынысты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құжаттарды қабылдау" мемлекеттік көрсетілетін қызметті (бұдан әрі - республикалық білім беру ұйымдары педагогтерінің біліктілік санаттарын беру (растау) жөніндегі мемлекеттік қызметті) Қазақстан Республикасы Білім және ғылым министрлігі және республикалық ведомстволық бағынысты білім беру ұйымдары көрсетеді.</w:t>
      </w:r>
    </w:p>
    <w:bookmarkEnd w:id="48"/>
    <w:bookmarkStart w:name="z52" w:id="49"/>
    <w:p>
      <w:pPr>
        <w:spacing w:after="0"/>
        <w:ind w:left="0"/>
        <w:jc w:val="both"/>
      </w:pPr>
      <w:r>
        <w:rPr>
          <w:rFonts w:ascii="Times New Roman"/>
          <w:b w:val="false"/>
          <w:i w:val="false"/>
          <w:color w:val="000000"/>
          <w:sz w:val="28"/>
        </w:rPr>
        <w:t xml:space="preserve">
      41. Мемлекеттік қызметтер көрсету процесінің сипаттамасын, нысанын, мазмұны мен нәтижесін, сондай-ақ мемлекеттік қызметтер көрсету ерекшеліктерін ескере отырып өзге де мәліметтерді қамтитын мемлекеттік қызметтер көрсетуге қойылатын негізгі талаптар тізбесі осы Қағидаларға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8-қосымшаларға</w:t>
      </w:r>
      <w:r>
        <w:rPr>
          <w:rFonts w:ascii="Times New Roman"/>
          <w:b w:val="false"/>
          <w:i w:val="false"/>
          <w:color w:val="000000"/>
          <w:sz w:val="28"/>
        </w:rPr>
        <w:t xml:space="preserve"> сәйкес педагогтерді, оның ішінде республикалық білім беру ұйымдарының педагогтерін аттестаттау жөніндегі мемлекеттік көрсетілетін қызметтердің тиісті стандарттарында келтірілген.</w:t>
      </w:r>
    </w:p>
    <w:bookmarkEnd w:id="49"/>
    <w:bookmarkStart w:name="z53" w:id="50"/>
    <w:p>
      <w:pPr>
        <w:spacing w:after="0"/>
        <w:ind w:left="0"/>
        <w:jc w:val="both"/>
      </w:pPr>
      <w:r>
        <w:rPr>
          <w:rFonts w:ascii="Times New Roman"/>
          <w:b w:val="false"/>
          <w:i w:val="false"/>
          <w:color w:val="000000"/>
          <w:sz w:val="28"/>
        </w:rPr>
        <w:t>
      42. Көрсетілетін қызметті алушының жеке басын куәландыратын құжаттардың мәліметтерін Мемлекеттік корпорация қызметкері тиісті мемлекеттік ақпараттық жүйелерден "электрондық үкімет" шлюзі арқылы алады.</w:t>
      </w:r>
    </w:p>
    <w:bookmarkEnd w:id="50"/>
    <w:bookmarkStart w:name="z54" w:id="51"/>
    <w:p>
      <w:pPr>
        <w:spacing w:after="0"/>
        <w:ind w:left="0"/>
        <w:jc w:val="both"/>
      </w:pPr>
      <w:r>
        <w:rPr>
          <w:rFonts w:ascii="Times New Roman"/>
          <w:b w:val="false"/>
          <w:i w:val="false"/>
          <w:color w:val="000000"/>
          <w:sz w:val="28"/>
        </w:rPr>
        <w:t xml:space="preserve">
      43. Өтініш беруші мемлекеттік көрсетілетін қызмет стандартында көзделген құжаттар топтамасын толық ұсынбаған және (немесе) қолданылу мерзімі өткен құжаттарды берген жағдайда, ЖАО-ның, білім беру ұйымының, республикалық ведомстволық бағынысты білім беру ұйымының, білім беру саласындағы уәкілетті органның жауапты қызметкері не Мемлекеттік корпорация қызметкері осы Қағидаларға </w:t>
      </w:r>
      <w:r>
        <w:rPr>
          <w:rFonts w:ascii="Times New Roman"/>
          <w:b w:val="false"/>
          <w:i w:val="false"/>
          <w:color w:val="000000"/>
          <w:sz w:val="28"/>
        </w:rPr>
        <w:t>9-қосымшаға</w:t>
      </w:r>
      <w:r>
        <w:rPr>
          <w:rFonts w:ascii="Times New Roman"/>
          <w:b w:val="false"/>
          <w:i w:val="false"/>
          <w:color w:val="000000"/>
          <w:sz w:val="28"/>
        </w:rPr>
        <w:t xml:space="preserve"> сәйкес нысан бойынша құжаттарды қабылдаудан бас тарту туралы қолхат береді.</w:t>
      </w:r>
    </w:p>
    <w:bookmarkEnd w:id="51"/>
    <w:bookmarkStart w:name="z55" w:id="52"/>
    <w:p>
      <w:pPr>
        <w:spacing w:after="0"/>
        <w:ind w:left="0"/>
        <w:jc w:val="both"/>
      </w:pPr>
      <w:r>
        <w:rPr>
          <w:rFonts w:ascii="Times New Roman"/>
          <w:b w:val="false"/>
          <w:i w:val="false"/>
          <w:color w:val="000000"/>
          <w:sz w:val="28"/>
        </w:rPr>
        <w:t>
      44. Мемлекеттік корпорация арқылы ұсынылған құжаттар толық болған жағдайда, өтініш берушіге дайын құжаттарды беру күнін көрсете отырып, құжаттардың қабылданғаны туралы қолхат беріледі. Қалыптастырылған өтініштерді (құжаттар топтамасымен бірге) Мемлекеттік корпорация тиісті ЖАО-ға, білім беру ұйымына, республикалық ведомстволық бағынысты білім беру ұйымына не білім беру саласындағы уәкілетті органға жібереді.</w:t>
      </w:r>
    </w:p>
    <w:bookmarkEnd w:id="52"/>
    <w:bookmarkStart w:name="z56" w:id="53"/>
    <w:p>
      <w:pPr>
        <w:spacing w:after="0"/>
        <w:ind w:left="0"/>
        <w:jc w:val="both"/>
      </w:pPr>
      <w:r>
        <w:rPr>
          <w:rFonts w:ascii="Times New Roman"/>
          <w:b w:val="false"/>
          <w:i w:val="false"/>
          <w:color w:val="000000"/>
          <w:sz w:val="28"/>
        </w:rPr>
        <w:t>
      45. Мемлекеттік корпорация арқылы мемлекеттік қызмет көрсету кезінде өтініштер мен құжаттарды қабылдау күні мемлекеттік қызмет көрсету мерзіміне кірмейді.</w:t>
      </w:r>
    </w:p>
    <w:bookmarkEnd w:id="53"/>
    <w:bookmarkStart w:name="z57" w:id="54"/>
    <w:p>
      <w:pPr>
        <w:spacing w:after="0"/>
        <w:ind w:left="0"/>
        <w:jc w:val="both"/>
      </w:pPr>
      <w:r>
        <w:rPr>
          <w:rFonts w:ascii="Times New Roman"/>
          <w:b w:val="false"/>
          <w:i w:val="false"/>
          <w:color w:val="000000"/>
          <w:sz w:val="28"/>
        </w:rPr>
        <w:t xml:space="preserve">
      46. ЖАО, білім беру ұйымы, республикалық ведомстволық бағынысты білім беру ұйымдары немесе білім беру саласындағы уәкілетті орган арқылы құжаттарды қабылдау кезінде ұсынылған құжаттардың толықтығы және өтініш берушінің осы Қағидалардың талаптарына сәйкестігі тексеріледі, қорытындысы бойынша осы Қағидаларға </w:t>
      </w:r>
      <w:r>
        <w:rPr>
          <w:rFonts w:ascii="Times New Roman"/>
          <w:b w:val="false"/>
          <w:i w:val="false"/>
          <w:color w:val="000000"/>
          <w:sz w:val="28"/>
        </w:rPr>
        <w:t>10-қосымшаға</w:t>
      </w:r>
      <w:r>
        <w:rPr>
          <w:rFonts w:ascii="Times New Roman"/>
          <w:b w:val="false"/>
          <w:i w:val="false"/>
          <w:color w:val="000000"/>
          <w:sz w:val="28"/>
        </w:rPr>
        <w:t xml:space="preserve"> сәйкес нысан бойынша өтініштің және тиісті құжаттардың қабылдағаны туралы қолхат не мемлекеттік қызмет көрсетуден дәлелді бас тарту беріледі.</w:t>
      </w:r>
    </w:p>
    <w:bookmarkEnd w:id="54"/>
    <w:bookmarkStart w:name="z58" w:id="55"/>
    <w:p>
      <w:pPr>
        <w:spacing w:after="0"/>
        <w:ind w:left="0"/>
        <w:jc w:val="both"/>
      </w:pPr>
      <w:r>
        <w:rPr>
          <w:rFonts w:ascii="Times New Roman"/>
          <w:b w:val="false"/>
          <w:i w:val="false"/>
          <w:color w:val="000000"/>
          <w:sz w:val="28"/>
        </w:rPr>
        <w:t>
      47. Мемлекеттік қызмет көрсетуден бас тарту негіздері тиісті мемлекеттік қызмет стандартында көзделген.</w:t>
      </w:r>
    </w:p>
    <w:bookmarkEnd w:id="55"/>
    <w:bookmarkStart w:name="z59" w:id="56"/>
    <w:p>
      <w:pPr>
        <w:spacing w:after="0"/>
        <w:ind w:left="0"/>
        <w:jc w:val="both"/>
      </w:pPr>
      <w:r>
        <w:rPr>
          <w:rFonts w:ascii="Times New Roman"/>
          <w:b w:val="false"/>
          <w:i w:val="false"/>
          <w:color w:val="000000"/>
          <w:sz w:val="28"/>
        </w:rPr>
        <w:t>
      48. Мемлекеттік корпорация арқылы жүгінген жағдайда 46-тармақта көрсетілген іс-әрекет тиісті ЖАО-ға, білім беру ұйымдарына, республикалық ведомстволық бағынысты білім беру ұйымдарына, білім беру саласындағы уәкілетті органға құжаттар келіп түскен және тіркелген күні жүзеге асырылады.</w:t>
      </w:r>
    </w:p>
    <w:bookmarkEnd w:id="56"/>
    <w:bookmarkStart w:name="z60" w:id="57"/>
    <w:p>
      <w:pPr>
        <w:spacing w:after="0"/>
        <w:ind w:left="0"/>
        <w:jc w:val="both"/>
      </w:pPr>
      <w:r>
        <w:rPr>
          <w:rFonts w:ascii="Times New Roman"/>
          <w:b w:val="false"/>
          <w:i w:val="false"/>
          <w:color w:val="000000"/>
          <w:sz w:val="28"/>
        </w:rPr>
        <w:t>
      49. Мемлекеттік қызметті көрсету нәтижесін тиісті ЖАО, білім беру ұйымы, республикалық ведомстволық бағынысты білім беру ұйымы, білім беру саласындағы уәкілетті орган Мемлекеттік корпорацияға мемлекеттік қызмет көрсету мерзімі аяқталғанға дейін бір тәуліктен кешіктірмей жеткізеді.</w:t>
      </w:r>
    </w:p>
    <w:bookmarkEnd w:id="57"/>
    <w:bookmarkStart w:name="z61" w:id="58"/>
    <w:p>
      <w:pPr>
        <w:spacing w:after="0"/>
        <w:ind w:left="0"/>
        <w:jc w:val="both"/>
      </w:pPr>
      <w:r>
        <w:rPr>
          <w:rFonts w:ascii="Times New Roman"/>
          <w:b w:val="false"/>
          <w:i w:val="false"/>
          <w:color w:val="000000"/>
          <w:sz w:val="28"/>
        </w:rPr>
        <w:t>
      50. Мемлекеттік корпорация арқылы жүгінген жағдайда дайын құжаттарды беру жеке басын куәландыратын құжаттарды не Қазақстан Республикасының азаматтық заңнамасына сәйкес берілген құжат негізінде әрекет ететін оның өкілін ұсынған кезде Мемлекеттік корпорацияның жұмыс кестесіне сәйкес жүзеге асырылады, онда өкілдің тиісті өкілеттіктері көрсетіледі.</w:t>
      </w:r>
    </w:p>
    <w:bookmarkEnd w:id="58"/>
    <w:bookmarkStart w:name="z62" w:id="59"/>
    <w:p>
      <w:pPr>
        <w:spacing w:after="0"/>
        <w:ind w:left="0"/>
        <w:jc w:val="both"/>
      </w:pPr>
      <w:r>
        <w:rPr>
          <w:rFonts w:ascii="Times New Roman"/>
          <w:b w:val="false"/>
          <w:i w:val="false"/>
          <w:color w:val="000000"/>
          <w:sz w:val="28"/>
        </w:rPr>
        <w:t xml:space="preserve">
      51. ЖАО, білім беру ұйымы, республикалық ведомстволық бағынысты білім беру ұйымы, білім беру саласындағы уәкілетті орган "Мемлекеттік көрсетілетін қызметтер туралы" Қазақстан Республикасы Заңының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ақпараттандыру саласындағы уәкілетті орган белгілеген тәртіппен мемлекеттік қызметтер көрсету мониторингінің ақпараттық жүйесіне мемлекеттік қызмет көрсету сатысы туралы мәліметтерді енгізуді қамтамасыз етеді.</w:t>
      </w:r>
    </w:p>
    <w:bookmarkEnd w:id="59"/>
    <w:bookmarkStart w:name="z63" w:id="60"/>
    <w:p>
      <w:pPr>
        <w:spacing w:after="0"/>
        <w:ind w:left="0"/>
        <w:jc w:val="both"/>
      </w:pPr>
      <w:r>
        <w:rPr>
          <w:rFonts w:ascii="Times New Roman"/>
          <w:b w:val="false"/>
          <w:i w:val="false"/>
          <w:color w:val="000000"/>
          <w:sz w:val="28"/>
        </w:rPr>
        <w:t>
      52. Мемлекеттік қызметтер көрсету мәселелері бойынша көрсетілетін қызметті берушінің шешіміне, әрекетіне (әрекетсіздігіне) шағым көрсетілетін қызметті беруші басшысының атына, Қазақстан Республикасының заңнамасына сәйкес мемлекеттік қызметтер көрсету сапасын бағалау және бақылау жөніндегі уәкілетті органға берілуі мүмкін.</w:t>
      </w:r>
    </w:p>
    <w:bookmarkEnd w:id="60"/>
    <w:bookmarkStart w:name="z64" w:id="61"/>
    <w:p>
      <w:pPr>
        <w:spacing w:after="0"/>
        <w:ind w:left="0"/>
        <w:jc w:val="both"/>
      </w:pPr>
      <w:r>
        <w:rPr>
          <w:rFonts w:ascii="Times New Roman"/>
          <w:b w:val="false"/>
          <w:i w:val="false"/>
          <w:color w:val="000000"/>
          <w:sz w:val="28"/>
        </w:rPr>
        <w:t xml:space="preserve">
      53. "Мемлекеттік көрсетілетін қызметтер туралы" Қазақстан Республикасы Заңының </w:t>
      </w:r>
      <w:r>
        <w:rPr>
          <w:rFonts w:ascii="Times New Roman"/>
          <w:b w:val="false"/>
          <w:i w:val="false"/>
          <w:color w:val="000000"/>
          <w:sz w:val="28"/>
        </w:rPr>
        <w:t>25-бабының</w:t>
      </w:r>
      <w:r>
        <w:rPr>
          <w:rFonts w:ascii="Times New Roman"/>
          <w:b w:val="false"/>
          <w:i w:val="false"/>
          <w:color w:val="000000"/>
          <w:sz w:val="28"/>
        </w:rPr>
        <w:t xml:space="preserve"> 2) тармақшасына сәйкес мемлекеттік қызметті тікелей көрсеткен көрсетілетін қызметті берушінің атына келіп түскен көрсетілетін қызметті алушының шағымы тіркелген күнінен бастап 5 (бес) жұмыс күні ішінде қаралуға жатады.</w:t>
      </w:r>
    </w:p>
    <w:bookmarkEnd w:id="61"/>
    <w:bookmarkStart w:name="z65" w:id="62"/>
    <w:p>
      <w:pPr>
        <w:spacing w:after="0"/>
        <w:ind w:left="0"/>
        <w:jc w:val="both"/>
      </w:pPr>
      <w:r>
        <w:rPr>
          <w:rFonts w:ascii="Times New Roman"/>
          <w:b w:val="false"/>
          <w:i w:val="false"/>
          <w:color w:val="000000"/>
          <w:sz w:val="28"/>
        </w:rPr>
        <w:t>
      54. Педагогтерді аттестаттау үшін тиісті саланың уәкілетті органдарында, облыстың, республикалық маңызы бар қаланың және астананың, ауданның (облыстық маңызы бар қаланың) білім беруді басқару органдарында (бұдан әрі - аттестаттаушы орган) осы мемлекеттік органдардың бірінші басшысының бұйрығымен комиссиялар құрылады.</w:t>
      </w:r>
    </w:p>
    <w:bookmarkEnd w:id="62"/>
    <w:bookmarkStart w:name="z66" w:id="63"/>
    <w:p>
      <w:pPr>
        <w:spacing w:after="0"/>
        <w:ind w:left="0"/>
        <w:jc w:val="both"/>
      </w:pPr>
      <w:r>
        <w:rPr>
          <w:rFonts w:ascii="Times New Roman"/>
          <w:b w:val="false"/>
          <w:i w:val="false"/>
          <w:color w:val="000000"/>
          <w:sz w:val="28"/>
        </w:rPr>
        <w:t xml:space="preserve">
      55. Комиссия құрамына мемлекеттік органдардың, оның ішінде жергілікті өкілді және атқарушы органдардың, еңбек жөніндегі уәкілетті мемлекеттік органның, мемлекеттік қызмет істері жөніндегі уәкілетті органның, құқық қорғау органдарының өкілдері, кәсіподақтардың, үкіметтік емес ұйымдардың білім беру ұйымдарының алқалы басқару органдарының, қоғамдық кеңестердің өкілдері, сондай-ақ аттестаттаушы органның құрылымдық бөлімшелерінің қызметкерлері кіруі мүмкін. </w:t>
      </w:r>
    </w:p>
    <w:bookmarkEnd w:id="63"/>
    <w:bookmarkStart w:name="z67" w:id="64"/>
    <w:p>
      <w:pPr>
        <w:spacing w:after="0"/>
        <w:ind w:left="0"/>
        <w:jc w:val="both"/>
      </w:pPr>
      <w:r>
        <w:rPr>
          <w:rFonts w:ascii="Times New Roman"/>
          <w:b w:val="false"/>
          <w:i w:val="false"/>
          <w:color w:val="000000"/>
          <w:sz w:val="28"/>
        </w:rPr>
        <w:t xml:space="preserve">
      56. Комиссия мүшелерінің тақ санынан тұрады, бұл ретте құрамы жеті мүшеден кем болмауы тиіс. Комиссия мүшелері Комиссия отырысына алмастыру құқығынсыз қатысады. </w:t>
      </w:r>
    </w:p>
    <w:bookmarkEnd w:id="64"/>
    <w:bookmarkStart w:name="z68" w:id="65"/>
    <w:p>
      <w:pPr>
        <w:spacing w:after="0"/>
        <w:ind w:left="0"/>
        <w:jc w:val="both"/>
      </w:pPr>
      <w:r>
        <w:rPr>
          <w:rFonts w:ascii="Times New Roman"/>
          <w:b w:val="false"/>
          <w:i w:val="false"/>
          <w:color w:val="000000"/>
          <w:sz w:val="28"/>
        </w:rPr>
        <w:t xml:space="preserve">
      57. Комиссия төрағасы педагогтерді аттестаттаудан өткізетін мемлекеттік органның басшысы болып табылады. Төрағаның орынбасары комиссия мүшелерінің арасынан сайланады. </w:t>
      </w:r>
    </w:p>
    <w:bookmarkEnd w:id="65"/>
    <w:bookmarkStart w:name="z69" w:id="66"/>
    <w:p>
      <w:pPr>
        <w:spacing w:after="0"/>
        <w:ind w:left="0"/>
        <w:jc w:val="both"/>
      </w:pPr>
      <w:r>
        <w:rPr>
          <w:rFonts w:ascii="Times New Roman"/>
          <w:b w:val="false"/>
          <w:i w:val="false"/>
          <w:color w:val="000000"/>
          <w:sz w:val="28"/>
        </w:rPr>
        <w:t xml:space="preserve">
      58. Хатшы оның комиссия мүшесі болып табылмайды. Комиссия хатшысы комиссия отырысына материалдарды, қажетті құжаттарды дайындайды, хаттаманы ресімдейді және қол қояды және дауыс беруге қатыспайды. </w:t>
      </w:r>
    </w:p>
    <w:bookmarkEnd w:id="66"/>
    <w:bookmarkStart w:name="z70" w:id="67"/>
    <w:p>
      <w:pPr>
        <w:spacing w:after="0"/>
        <w:ind w:left="0"/>
        <w:jc w:val="both"/>
      </w:pPr>
      <w:r>
        <w:rPr>
          <w:rFonts w:ascii="Times New Roman"/>
          <w:b w:val="false"/>
          <w:i w:val="false"/>
          <w:color w:val="000000"/>
          <w:sz w:val="28"/>
        </w:rPr>
        <w:t>
      59. Комиссияның отырысы, егер оған оның құрамының кемінде 2/3-сі қатысса, заңды деп есептеледі.</w:t>
      </w:r>
    </w:p>
    <w:bookmarkEnd w:id="67"/>
    <w:bookmarkStart w:name="z71" w:id="68"/>
    <w:p>
      <w:pPr>
        <w:spacing w:after="0"/>
        <w:ind w:left="0"/>
        <w:jc w:val="both"/>
      </w:pPr>
      <w:r>
        <w:rPr>
          <w:rFonts w:ascii="Times New Roman"/>
          <w:b w:val="false"/>
          <w:i w:val="false"/>
          <w:color w:val="000000"/>
          <w:sz w:val="28"/>
        </w:rPr>
        <w:t>
      60. Дауыс беру нәтижелері Комиссия мүшелерінің көпшілік дауысымен айқындалады. Дауыстар тең болған жағдайда Комиссия төрағасының дауысы шешуші болып табылады.</w:t>
      </w:r>
    </w:p>
    <w:bookmarkEnd w:id="68"/>
    <w:bookmarkStart w:name="z72" w:id="69"/>
    <w:p>
      <w:pPr>
        <w:spacing w:after="0"/>
        <w:ind w:left="0"/>
        <w:jc w:val="both"/>
      </w:pPr>
      <w:r>
        <w:rPr>
          <w:rFonts w:ascii="Times New Roman"/>
          <w:b w:val="false"/>
          <w:i w:val="false"/>
          <w:color w:val="000000"/>
          <w:sz w:val="28"/>
        </w:rPr>
        <w:t xml:space="preserve">
      61. Комиссия отырыстарында аудио және бейне жазба жүргізіледі. Аудио және бейне жазбалар архивте кемінде үш жыл сақталады. </w:t>
      </w:r>
    </w:p>
    <w:bookmarkEnd w:id="69"/>
    <w:bookmarkStart w:name="z73" w:id="70"/>
    <w:p>
      <w:pPr>
        <w:spacing w:after="0"/>
        <w:ind w:left="0"/>
        <w:jc w:val="left"/>
      </w:pPr>
      <w:r>
        <w:rPr>
          <w:rFonts w:ascii="Times New Roman"/>
          <w:b/>
          <w:i w:val="false"/>
          <w:color w:val="000000"/>
        </w:rPr>
        <w:t xml:space="preserve"> 3-тарау.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берудің білім беру бағдарламаларын іске асыратын білім беру ұйымдарының басшылары мен басшыларының орынбасарларын аттестаттаудан өткізу тәртібі</w:t>
      </w:r>
    </w:p>
    <w:bookmarkEnd w:id="70"/>
    <w:bookmarkStart w:name="z74" w:id="71"/>
    <w:p>
      <w:pPr>
        <w:spacing w:after="0"/>
        <w:ind w:left="0"/>
        <w:jc w:val="both"/>
      </w:pPr>
      <w:r>
        <w:rPr>
          <w:rFonts w:ascii="Times New Roman"/>
          <w:b w:val="false"/>
          <w:i w:val="false"/>
          <w:color w:val="000000"/>
          <w:sz w:val="28"/>
        </w:rPr>
        <w:t xml:space="preserve">
      62. Білім беру ұйымдарының басшылары мен басшыларының орынбасарлары (бұдан әрі – аттестатталушы) Комиссияға осы Қағидаларға </w:t>
      </w:r>
      <w:r>
        <w:rPr>
          <w:rFonts w:ascii="Times New Roman"/>
          <w:b w:val="false"/>
          <w:i w:val="false"/>
          <w:color w:val="000000"/>
          <w:sz w:val="28"/>
        </w:rPr>
        <w:t>11-қосымшаға</w:t>
      </w:r>
      <w:r>
        <w:rPr>
          <w:rFonts w:ascii="Times New Roman"/>
          <w:b w:val="false"/>
          <w:i w:val="false"/>
          <w:color w:val="000000"/>
          <w:sz w:val="28"/>
        </w:rPr>
        <w:t xml:space="preserve"> сәйкес нысан бойынша үміткердің біліктілік санатын көрсете отырып өтініш береді. </w:t>
      </w:r>
    </w:p>
    <w:bookmarkEnd w:id="71"/>
    <w:bookmarkStart w:name="z75" w:id="72"/>
    <w:p>
      <w:pPr>
        <w:spacing w:after="0"/>
        <w:ind w:left="0"/>
        <w:jc w:val="both"/>
      </w:pPr>
      <w:r>
        <w:rPr>
          <w:rFonts w:ascii="Times New Roman"/>
          <w:b w:val="false"/>
          <w:i w:val="false"/>
          <w:color w:val="000000"/>
          <w:sz w:val="28"/>
        </w:rPr>
        <w:t>
      63. Білім беру ұйымдары басшыларының орынбасарларын (бұдан әрі – аттестатталушы) аттестаттау портфолио негізінде біліктілік бағалауды және қызмет қорытындыларын кешенді талдамалық жалпылауды ғана қамтиды.</w:t>
      </w:r>
    </w:p>
    <w:bookmarkEnd w:id="72"/>
    <w:bookmarkStart w:name="z76" w:id="73"/>
    <w:p>
      <w:pPr>
        <w:spacing w:after="0"/>
        <w:ind w:left="0"/>
        <w:jc w:val="both"/>
      </w:pPr>
      <w:r>
        <w:rPr>
          <w:rFonts w:ascii="Times New Roman"/>
          <w:b w:val="false"/>
          <w:i w:val="false"/>
          <w:color w:val="000000"/>
          <w:sz w:val="28"/>
        </w:rPr>
        <w:t>
      64. Аттестатталушы аттестаттау кезінде алғаш рет кез келген біліктілік санаттарына өтініш бере алады. Әрі қарай - бірізділікті сақтай отырып береді.</w:t>
      </w:r>
    </w:p>
    <w:bookmarkEnd w:id="73"/>
    <w:bookmarkStart w:name="z77" w:id="74"/>
    <w:p>
      <w:pPr>
        <w:spacing w:after="0"/>
        <w:ind w:left="0"/>
        <w:jc w:val="both"/>
      </w:pPr>
      <w:r>
        <w:rPr>
          <w:rFonts w:ascii="Times New Roman"/>
          <w:b w:val="false"/>
          <w:i w:val="false"/>
          <w:color w:val="000000"/>
          <w:sz w:val="28"/>
        </w:rPr>
        <w:t>
      65. Аттестаттау қабылданған сәттен бастап үш жыл кезең өткеннен кейін алты айдан кешіктірілмей өткізіледі.</w:t>
      </w:r>
    </w:p>
    <w:bookmarkEnd w:id="74"/>
    <w:bookmarkStart w:name="z78" w:id="75"/>
    <w:p>
      <w:pPr>
        <w:spacing w:after="0"/>
        <w:ind w:left="0"/>
        <w:jc w:val="both"/>
      </w:pPr>
      <w:r>
        <w:rPr>
          <w:rFonts w:ascii="Times New Roman"/>
          <w:b w:val="false"/>
          <w:i w:val="false"/>
          <w:color w:val="000000"/>
          <w:sz w:val="28"/>
        </w:rPr>
        <w:t>
      66. Қызметкердің жүктілігі және босануы бойынша демалыста, бала үш жасқа толғанға дейін оның күтіміне байланысты демалыста, жаңа туған баланы (балаларды) асырап алған қызметкерлерге арналған демалыста, сондай-ақ егер ауру Денсаулық сақтау саласындағы уәкілетті мемлекеттік орган бекітетін еңбекке қабілетсіздіктің анағұрлым ұзақ мерзімі белгіленген аурулар тізбесіне кіретін болса, еңбекке жарамсыздық парағында болуын қоспағанда, білім беру ұйымдарының барлық басшылары мен басшының орынбасарлары аттестаттауға жатады.</w:t>
      </w:r>
    </w:p>
    <w:bookmarkEnd w:id="75"/>
    <w:bookmarkStart w:name="z79" w:id="76"/>
    <w:p>
      <w:pPr>
        <w:spacing w:after="0"/>
        <w:ind w:left="0"/>
        <w:jc w:val="both"/>
      </w:pPr>
      <w:r>
        <w:rPr>
          <w:rFonts w:ascii="Times New Roman"/>
          <w:b w:val="false"/>
          <w:i w:val="false"/>
          <w:color w:val="000000"/>
          <w:sz w:val="28"/>
        </w:rPr>
        <w:t>
      67. Бала күтімі бойынша демалыста жүрген аттестатталушы қызметке шыққаннан кейін кемінде алты ай өткен соң аттестатталады. Осы тармақта көрсетілген басқа да тұлғаларды аттестаттау аталған тұлғаның қызметке шығуы бойынша аттестаттау кестесімен айқындалады.</w:t>
      </w:r>
    </w:p>
    <w:bookmarkEnd w:id="76"/>
    <w:bookmarkStart w:name="z80" w:id="77"/>
    <w:p>
      <w:pPr>
        <w:spacing w:after="0"/>
        <w:ind w:left="0"/>
        <w:jc w:val="both"/>
      </w:pPr>
      <w:r>
        <w:rPr>
          <w:rFonts w:ascii="Times New Roman"/>
          <w:b w:val="false"/>
          <w:i w:val="false"/>
          <w:color w:val="000000"/>
          <w:sz w:val="28"/>
        </w:rPr>
        <w:t>
      68. Білім беру ұйымдары басшыларының орынбасарларын аттестаттау портфолио ұсынған аттестатталушының кәсіби шеберлігі мен жетістіктерін ескере отырып жүзеге асырылады.</w:t>
      </w:r>
    </w:p>
    <w:bookmarkEnd w:id="77"/>
    <w:bookmarkStart w:name="z81" w:id="78"/>
    <w:p>
      <w:pPr>
        <w:spacing w:after="0"/>
        <w:ind w:left="0"/>
        <w:jc w:val="both"/>
      </w:pPr>
      <w:r>
        <w:rPr>
          <w:rFonts w:ascii="Times New Roman"/>
          <w:b w:val="false"/>
          <w:i w:val="false"/>
          <w:color w:val="000000"/>
          <w:sz w:val="28"/>
        </w:rPr>
        <w:t>
      69. Білім беру ұйымдарының басшыларын аттестаттауды өткізуге дайындықты білім беру ұйымдарындағы жауапты орындаушылар, аттестаттаушы органның кадр қызметі ұйымдастырады және келесі іс-шараларды қамтиды:</w:t>
      </w:r>
    </w:p>
    <w:bookmarkEnd w:id="78"/>
    <w:p>
      <w:pPr>
        <w:spacing w:after="0"/>
        <w:ind w:left="0"/>
        <w:jc w:val="both"/>
      </w:pPr>
      <w:r>
        <w:rPr>
          <w:rFonts w:ascii="Times New Roman"/>
          <w:b w:val="false"/>
          <w:i w:val="false"/>
          <w:color w:val="000000"/>
          <w:sz w:val="28"/>
        </w:rPr>
        <w:t>
      1) басшыларға (бұдан әрі-аттестатталушы) қызметтік мінездемені, ұлттық біліктілік тестілеуден өткені туралы анықтаманы, жұмыс тиімділігінің көрсеткіштері бойынша талдамалық есепті қамтитын қажетті құжаттарды дайындау;</w:t>
      </w:r>
    </w:p>
    <w:p>
      <w:pPr>
        <w:spacing w:after="0"/>
        <w:ind w:left="0"/>
        <w:jc w:val="both"/>
      </w:pPr>
      <w:r>
        <w:rPr>
          <w:rFonts w:ascii="Times New Roman"/>
          <w:b w:val="false"/>
          <w:i w:val="false"/>
          <w:color w:val="000000"/>
          <w:sz w:val="28"/>
        </w:rPr>
        <w:t>
      2) аттестация өткізу кестесін бекіту.</w:t>
      </w:r>
    </w:p>
    <w:p>
      <w:pPr>
        <w:spacing w:after="0"/>
        <w:ind w:left="0"/>
        <w:jc w:val="both"/>
      </w:pPr>
      <w:r>
        <w:rPr>
          <w:rFonts w:ascii="Times New Roman"/>
          <w:b w:val="false"/>
          <w:i w:val="false"/>
          <w:color w:val="000000"/>
          <w:sz w:val="28"/>
        </w:rPr>
        <w:t>
      70. Аттестаттаушы органның кадр қызметі жыл сайын 20 желтоқсанға дейін келесі жылы аттестаттауға жататын аттестатталушылардың тізімін айқындайды.</w:t>
      </w:r>
    </w:p>
    <w:bookmarkStart w:name="z82" w:id="79"/>
    <w:p>
      <w:pPr>
        <w:spacing w:after="0"/>
        <w:ind w:left="0"/>
        <w:jc w:val="both"/>
      </w:pPr>
      <w:r>
        <w:rPr>
          <w:rFonts w:ascii="Times New Roman"/>
          <w:b w:val="false"/>
          <w:i w:val="false"/>
          <w:color w:val="000000"/>
          <w:sz w:val="28"/>
        </w:rPr>
        <w:t>
      71. Аттестаттаушы органның басшысы органның кадр қызметінің ұсынысы бойынша жыл сайын 25 желтоқсаннан кешіктірмей бұйрық шығарады, онда аттестатталушылардың тізімі, аттестаттауды өткізу кестесі және комиссияның құрамы бекітіледі.</w:t>
      </w:r>
    </w:p>
    <w:bookmarkEnd w:id="79"/>
    <w:bookmarkStart w:name="z83" w:id="80"/>
    <w:p>
      <w:pPr>
        <w:spacing w:after="0"/>
        <w:ind w:left="0"/>
        <w:jc w:val="both"/>
      </w:pPr>
      <w:r>
        <w:rPr>
          <w:rFonts w:ascii="Times New Roman"/>
          <w:b w:val="false"/>
          <w:i w:val="false"/>
          <w:color w:val="000000"/>
          <w:sz w:val="28"/>
        </w:rPr>
        <w:t>
      72. Аттестаттаушы органның кадр қызметі жыл сайын 30 желтоқсаннан кешіктірмей аттестатталушыларды аттестаттауды өткізу мерзімі туралы жазбаша хабардар етеді.</w:t>
      </w:r>
    </w:p>
    <w:bookmarkEnd w:id="80"/>
    <w:bookmarkStart w:name="z84" w:id="81"/>
    <w:p>
      <w:pPr>
        <w:spacing w:after="0"/>
        <w:ind w:left="0"/>
        <w:jc w:val="both"/>
      </w:pPr>
      <w:r>
        <w:rPr>
          <w:rFonts w:ascii="Times New Roman"/>
          <w:b w:val="false"/>
          <w:i w:val="false"/>
          <w:color w:val="000000"/>
          <w:sz w:val="28"/>
        </w:rPr>
        <w:t>
      73. Аттестатталушыларға қызметтік мінездеме қамқоршылық кеңеспен және аттестаттаушы органның кадр қызметімен ресімделеді. Қызметтік мінездеме аттестатталушының кәсіби, жеке қасиеттері мен қызметтік іс-әрекетінің нәтижелеріне негізделген, объективті бағалауды қамтиды.</w:t>
      </w:r>
    </w:p>
    <w:bookmarkEnd w:id="81"/>
    <w:bookmarkStart w:name="z85" w:id="82"/>
    <w:p>
      <w:pPr>
        <w:spacing w:after="0"/>
        <w:ind w:left="0"/>
        <w:jc w:val="both"/>
      </w:pPr>
      <w:r>
        <w:rPr>
          <w:rFonts w:ascii="Times New Roman"/>
          <w:b w:val="false"/>
          <w:i w:val="false"/>
          <w:color w:val="000000"/>
          <w:sz w:val="28"/>
        </w:rPr>
        <w:t xml:space="preserve">
      74. Аттестатталушы органның кадр қызметі аттестатталушыға осы Қағидаларға </w:t>
      </w:r>
      <w:r>
        <w:rPr>
          <w:rFonts w:ascii="Times New Roman"/>
          <w:b w:val="false"/>
          <w:i w:val="false"/>
          <w:color w:val="000000"/>
          <w:sz w:val="28"/>
        </w:rPr>
        <w:t>12-қосымшаға</w:t>
      </w:r>
      <w:r>
        <w:rPr>
          <w:rFonts w:ascii="Times New Roman"/>
          <w:b w:val="false"/>
          <w:i w:val="false"/>
          <w:color w:val="000000"/>
          <w:sz w:val="28"/>
        </w:rPr>
        <w:t xml:space="preserve"> сәйкес нысан бойынша аттестаттау парағын ресімдейді.</w:t>
      </w:r>
    </w:p>
    <w:bookmarkEnd w:id="82"/>
    <w:bookmarkStart w:name="z86" w:id="83"/>
    <w:p>
      <w:pPr>
        <w:spacing w:after="0"/>
        <w:ind w:left="0"/>
        <w:jc w:val="both"/>
      </w:pPr>
      <w:r>
        <w:rPr>
          <w:rFonts w:ascii="Times New Roman"/>
          <w:b w:val="false"/>
          <w:i w:val="false"/>
          <w:color w:val="000000"/>
          <w:sz w:val="28"/>
        </w:rPr>
        <w:t>
      75. Аттестаттаушы органның кадр қызметі аттестаттауға құжаттарды қабылдау кезінде біліктілік баға береді.</w:t>
      </w:r>
    </w:p>
    <w:bookmarkEnd w:id="83"/>
    <w:bookmarkStart w:name="z87" w:id="84"/>
    <w:p>
      <w:pPr>
        <w:spacing w:after="0"/>
        <w:ind w:left="0"/>
        <w:jc w:val="both"/>
      </w:pPr>
      <w:r>
        <w:rPr>
          <w:rFonts w:ascii="Times New Roman"/>
          <w:b w:val="false"/>
          <w:i w:val="false"/>
          <w:color w:val="000000"/>
          <w:sz w:val="28"/>
        </w:rPr>
        <w:t>
      76. Құжаттар топтамасы толық болмаған жағдайда аттестаттаушы органның кадр қызметі құжаттарды қабылдамайды және аттестатталушыға дәлелді бас тартуды ұсынады.</w:t>
      </w:r>
    </w:p>
    <w:bookmarkEnd w:id="84"/>
    <w:bookmarkStart w:name="z88" w:id="85"/>
    <w:p>
      <w:pPr>
        <w:spacing w:after="0"/>
        <w:ind w:left="0"/>
        <w:jc w:val="both"/>
      </w:pPr>
      <w:r>
        <w:rPr>
          <w:rFonts w:ascii="Times New Roman"/>
          <w:b w:val="false"/>
          <w:i w:val="false"/>
          <w:color w:val="000000"/>
          <w:sz w:val="28"/>
        </w:rPr>
        <w:t>
      77. Аттестаттаушы органның кадр қызметі жиналған аттестаттау материалдарын комиссияға жібереді.</w:t>
      </w:r>
    </w:p>
    <w:bookmarkEnd w:id="85"/>
    <w:bookmarkStart w:name="z89" w:id="86"/>
    <w:p>
      <w:pPr>
        <w:spacing w:after="0"/>
        <w:ind w:left="0"/>
        <w:jc w:val="both"/>
      </w:pPr>
      <w:r>
        <w:rPr>
          <w:rFonts w:ascii="Times New Roman"/>
          <w:b w:val="false"/>
          <w:i w:val="false"/>
          <w:color w:val="000000"/>
          <w:sz w:val="28"/>
        </w:rPr>
        <w:t>
      78. "Білім беру ұйымы басшысының орынбасары", "білім беру ұйымының басшысы" біліктілік санаты лауазымға тағайындалған кезде автоматты түрде беріледі.</w:t>
      </w:r>
    </w:p>
    <w:bookmarkEnd w:id="86"/>
    <w:bookmarkStart w:name="z90" w:id="87"/>
    <w:p>
      <w:pPr>
        <w:spacing w:after="0"/>
        <w:ind w:left="0"/>
        <w:jc w:val="both"/>
      </w:pPr>
      <w:r>
        <w:rPr>
          <w:rFonts w:ascii="Times New Roman"/>
          <w:b w:val="false"/>
          <w:i w:val="false"/>
          <w:color w:val="000000"/>
          <w:sz w:val="28"/>
        </w:rPr>
        <w:t xml:space="preserve">
      79. Аттестатталушы тиісті бейіні бойынша педагогикалық немесе өзге де кәсіби білімі не педагогикалық қайта даярлаудан өткен жағдайда "үшінші біліктілік санатты басшының орынбасары" біліктілік санатына үміткер болады. </w:t>
      </w:r>
    </w:p>
    <w:bookmarkEnd w:id="87"/>
    <w:p>
      <w:pPr>
        <w:spacing w:after="0"/>
        <w:ind w:left="0"/>
        <w:jc w:val="both"/>
      </w:pPr>
      <w:r>
        <w:rPr>
          <w:rFonts w:ascii="Times New Roman"/>
          <w:b w:val="false"/>
          <w:i w:val="false"/>
          <w:color w:val="000000"/>
          <w:sz w:val="28"/>
        </w:rPr>
        <w:t>
      Бұл ретте:</w:t>
      </w:r>
    </w:p>
    <w:p>
      <w:pPr>
        <w:spacing w:after="0"/>
        <w:ind w:left="0"/>
        <w:jc w:val="both"/>
      </w:pPr>
      <w:r>
        <w:rPr>
          <w:rFonts w:ascii="Times New Roman"/>
          <w:b w:val="false"/>
          <w:i w:val="false"/>
          <w:color w:val="000000"/>
          <w:sz w:val="28"/>
        </w:rPr>
        <w:t xml:space="preserve">
      төменде көрсетілген кемінде үш көрсеткіштің орындалуы қамтамасыз етіледі: </w:t>
      </w:r>
    </w:p>
    <w:p>
      <w:pPr>
        <w:spacing w:after="0"/>
        <w:ind w:left="0"/>
        <w:jc w:val="both"/>
      </w:pPr>
      <w:r>
        <w:rPr>
          <w:rFonts w:ascii="Times New Roman"/>
          <w:b w:val="false"/>
          <w:i w:val="false"/>
          <w:color w:val="000000"/>
          <w:sz w:val="28"/>
        </w:rPr>
        <w:t>
      білім беру ұйымының мақсаттары мен міндеттеріне сәйкес мектепішілік бақылаудың (сапаны бақылаудың) алуан түрлерін пайдаланудың нәтижелілігі;</w:t>
      </w:r>
    </w:p>
    <w:p>
      <w:pPr>
        <w:spacing w:after="0"/>
        <w:ind w:left="0"/>
        <w:jc w:val="both"/>
      </w:pPr>
      <w:r>
        <w:rPr>
          <w:rFonts w:ascii="Times New Roman"/>
          <w:b w:val="false"/>
          <w:i w:val="false"/>
          <w:color w:val="000000"/>
          <w:sz w:val="28"/>
        </w:rPr>
        <w:t>
      оқу/сабақ талдауының (оқуды/сабақты бақылау журналы (парақтары) оқуды/сабақты бақылау бағдарламасына сәйкестігі;</w:t>
      </w:r>
    </w:p>
    <w:p>
      <w:pPr>
        <w:spacing w:after="0"/>
        <w:ind w:left="0"/>
        <w:jc w:val="both"/>
      </w:pPr>
      <w:r>
        <w:rPr>
          <w:rFonts w:ascii="Times New Roman"/>
          <w:b w:val="false"/>
          <w:i w:val="false"/>
          <w:color w:val="000000"/>
          <w:sz w:val="28"/>
        </w:rPr>
        <w:t>
      педагогтердің біліктілік санаттарын, мектепішілік бақылауды (сапаны бақылауды) жүзеге асыру үшін білім алушылардың ерекшеліктерін ескере отырып деңгейлік дескрипторларды пайдаланудың нәтижелілігі;</w:t>
      </w:r>
    </w:p>
    <w:p>
      <w:pPr>
        <w:spacing w:after="0"/>
        <w:ind w:left="0"/>
        <w:jc w:val="both"/>
      </w:pPr>
      <w:r>
        <w:rPr>
          <w:rFonts w:ascii="Times New Roman"/>
          <w:b w:val="false"/>
          <w:i w:val="false"/>
          <w:color w:val="000000"/>
          <w:sz w:val="28"/>
        </w:rPr>
        <w:t xml:space="preserve">
      жетекшілік ететін бағыт бойынша аудандық/қалалық деңгейде жұмыс тәжірибесін жалпылау және тарату. </w:t>
      </w:r>
    </w:p>
    <w:bookmarkStart w:name="z91" w:id="88"/>
    <w:p>
      <w:pPr>
        <w:spacing w:after="0"/>
        <w:ind w:left="0"/>
        <w:jc w:val="both"/>
      </w:pPr>
      <w:r>
        <w:rPr>
          <w:rFonts w:ascii="Times New Roman"/>
          <w:b w:val="false"/>
          <w:i w:val="false"/>
          <w:color w:val="000000"/>
          <w:sz w:val="28"/>
        </w:rPr>
        <w:t>
      80. Аттестатталушы тиісті бейіні бойынша педагогикалық немесе өзге де кәсіби білімі не педагогикалық қайта даярлаудан өткен жағдайда "екінші біліктілік санатты басшының орынбасары" біліктілік санатына үміткер болады.</w:t>
      </w:r>
    </w:p>
    <w:bookmarkEnd w:id="88"/>
    <w:p>
      <w:pPr>
        <w:spacing w:after="0"/>
        <w:ind w:left="0"/>
        <w:jc w:val="both"/>
      </w:pPr>
      <w:r>
        <w:rPr>
          <w:rFonts w:ascii="Times New Roman"/>
          <w:b w:val="false"/>
          <w:i w:val="false"/>
          <w:color w:val="000000"/>
          <w:sz w:val="28"/>
        </w:rPr>
        <w:t>
      Бұл ретте:</w:t>
      </w:r>
    </w:p>
    <w:p>
      <w:pPr>
        <w:spacing w:after="0"/>
        <w:ind w:left="0"/>
        <w:jc w:val="both"/>
      </w:pPr>
      <w:r>
        <w:rPr>
          <w:rFonts w:ascii="Times New Roman"/>
          <w:b w:val="false"/>
          <w:i w:val="false"/>
          <w:color w:val="000000"/>
          <w:sz w:val="28"/>
        </w:rPr>
        <w:t>
      төменде көрсетілген кемінде үш көрсеткіштің орындалуы қамтамасыз етіледі:</w:t>
      </w:r>
    </w:p>
    <w:p>
      <w:pPr>
        <w:spacing w:after="0"/>
        <w:ind w:left="0"/>
        <w:jc w:val="both"/>
      </w:pPr>
      <w:r>
        <w:rPr>
          <w:rFonts w:ascii="Times New Roman"/>
          <w:b w:val="false"/>
          <w:i w:val="false"/>
          <w:color w:val="000000"/>
          <w:sz w:val="28"/>
        </w:rPr>
        <w:t>
      мектепішілік бақылау (сапаны бақылау) үшін білім беру ұйымдарының ресурстарын (цифрлық, кадрлық, материалдық-техникалық) ұтымды пайдалану;</w:t>
      </w:r>
    </w:p>
    <w:p>
      <w:pPr>
        <w:spacing w:after="0"/>
        <w:ind w:left="0"/>
        <w:jc w:val="both"/>
      </w:pPr>
      <w:r>
        <w:rPr>
          <w:rFonts w:ascii="Times New Roman"/>
          <w:b w:val="false"/>
          <w:i w:val="false"/>
          <w:color w:val="000000"/>
          <w:sz w:val="28"/>
        </w:rPr>
        <w:t>
      бақылау-өлшеу материалдарының алуан түрлерін пайдалану және олардың ақпараттылығы: оқу жетістіктерінің көрсеткіштері;</w:t>
      </w:r>
    </w:p>
    <w:p>
      <w:pPr>
        <w:spacing w:after="0"/>
        <w:ind w:left="0"/>
        <w:jc w:val="both"/>
      </w:pPr>
      <w:r>
        <w:rPr>
          <w:rFonts w:ascii="Times New Roman"/>
          <w:b w:val="false"/>
          <w:i w:val="false"/>
          <w:color w:val="000000"/>
          <w:sz w:val="28"/>
        </w:rPr>
        <w:t>
      мектепішілік бақылауды ұйымдастыруда кері байланыс пен түзету қызметінің тиімділігі: "тігінен" (әкімшілік - мұғалім) және "көлденеңінен" (басқару субъектілері арасында);</w:t>
      </w:r>
    </w:p>
    <w:p>
      <w:pPr>
        <w:spacing w:after="0"/>
        <w:ind w:left="0"/>
        <w:jc w:val="both"/>
      </w:pPr>
      <w:r>
        <w:rPr>
          <w:rFonts w:ascii="Times New Roman"/>
          <w:b w:val="false"/>
          <w:i w:val="false"/>
          <w:color w:val="000000"/>
          <w:sz w:val="28"/>
        </w:rPr>
        <w:t>
      облыстық деңгейде жетекшілік ететін бағыт бойынша жұмыс тәжірибесін жалпылау және тарату.</w:t>
      </w:r>
    </w:p>
    <w:bookmarkStart w:name="z92" w:id="89"/>
    <w:p>
      <w:pPr>
        <w:spacing w:after="0"/>
        <w:ind w:left="0"/>
        <w:jc w:val="both"/>
      </w:pPr>
      <w:r>
        <w:rPr>
          <w:rFonts w:ascii="Times New Roman"/>
          <w:b w:val="false"/>
          <w:i w:val="false"/>
          <w:color w:val="000000"/>
          <w:sz w:val="28"/>
        </w:rPr>
        <w:t>
      81. Аттестатталушы тиісті бейіні бойынша педагогикалық немесе өзге де кәсіби білімі не педагогикалық қайта даярлаудан өткен жағдайда "бірінші біліктілік санатты басшының орынбасары" біліктілік санатына үміткер болады.</w:t>
      </w:r>
    </w:p>
    <w:bookmarkEnd w:id="89"/>
    <w:p>
      <w:pPr>
        <w:spacing w:after="0"/>
        <w:ind w:left="0"/>
        <w:jc w:val="both"/>
      </w:pPr>
      <w:r>
        <w:rPr>
          <w:rFonts w:ascii="Times New Roman"/>
          <w:b w:val="false"/>
          <w:i w:val="false"/>
          <w:color w:val="000000"/>
          <w:sz w:val="28"/>
        </w:rPr>
        <w:t>
      Бұл ретте:</w:t>
      </w:r>
    </w:p>
    <w:p>
      <w:pPr>
        <w:spacing w:after="0"/>
        <w:ind w:left="0"/>
        <w:jc w:val="both"/>
      </w:pPr>
      <w:r>
        <w:rPr>
          <w:rFonts w:ascii="Times New Roman"/>
          <w:b w:val="false"/>
          <w:i w:val="false"/>
          <w:color w:val="000000"/>
          <w:sz w:val="28"/>
        </w:rPr>
        <w:t>
      төменде көрсетілген кемінде үш көрсеткіштің орындалуы қамтамасыз етіледі:</w:t>
      </w:r>
    </w:p>
    <w:p>
      <w:pPr>
        <w:spacing w:after="0"/>
        <w:ind w:left="0"/>
        <w:jc w:val="both"/>
      </w:pPr>
      <w:r>
        <w:rPr>
          <w:rFonts w:ascii="Times New Roman"/>
          <w:b w:val="false"/>
          <w:i w:val="false"/>
          <w:color w:val="000000"/>
          <w:sz w:val="28"/>
        </w:rPr>
        <w:t>
      мектепішілік бақылау (сапаны бақылау) нәтижелерінің объективтілігі мен пәрменділігі: өлшенетін көрсеткіштердің динамикасы;</w:t>
      </w:r>
    </w:p>
    <w:p>
      <w:pPr>
        <w:spacing w:after="0"/>
        <w:ind w:left="0"/>
        <w:jc w:val="both"/>
      </w:pPr>
      <w:r>
        <w:rPr>
          <w:rFonts w:ascii="Times New Roman"/>
          <w:b w:val="false"/>
          <w:i w:val="false"/>
          <w:color w:val="000000"/>
          <w:sz w:val="28"/>
        </w:rPr>
        <w:t>
      мектепішілік бақылауды ұйымдастырудағы инновациялық тәсіл;</w:t>
      </w:r>
    </w:p>
    <w:p>
      <w:pPr>
        <w:spacing w:after="0"/>
        <w:ind w:left="0"/>
        <w:jc w:val="both"/>
      </w:pPr>
      <w:r>
        <w:rPr>
          <w:rFonts w:ascii="Times New Roman"/>
          <w:b w:val="false"/>
          <w:i w:val="false"/>
          <w:color w:val="000000"/>
          <w:sz w:val="28"/>
        </w:rPr>
        <w:t>
      талдамалық материалдардың сапасы;</w:t>
      </w:r>
    </w:p>
    <w:p>
      <w:pPr>
        <w:spacing w:after="0"/>
        <w:ind w:left="0"/>
        <w:jc w:val="both"/>
      </w:pPr>
      <w:r>
        <w:rPr>
          <w:rFonts w:ascii="Times New Roman"/>
          <w:b w:val="false"/>
          <w:i w:val="false"/>
          <w:color w:val="000000"/>
          <w:sz w:val="28"/>
        </w:rPr>
        <w:t>
      жетекшілік ететін бағыт бойынша жұмыс тәжірибесін республикалық немесе халықаралық деңгейде жалпылау және тарату;</w:t>
      </w:r>
    </w:p>
    <w:p>
      <w:pPr>
        <w:spacing w:after="0"/>
        <w:ind w:left="0"/>
        <w:jc w:val="both"/>
      </w:pPr>
      <w:r>
        <w:rPr>
          <w:rFonts w:ascii="Times New Roman"/>
          <w:b w:val="false"/>
          <w:i w:val="false"/>
          <w:color w:val="000000"/>
          <w:sz w:val="28"/>
        </w:rPr>
        <w:t xml:space="preserve">
      педагогтердің әртүрлі санаттарымен сараланған жұмыс жүйесі. </w:t>
      </w:r>
    </w:p>
    <w:bookmarkStart w:name="z93" w:id="90"/>
    <w:p>
      <w:pPr>
        <w:spacing w:after="0"/>
        <w:ind w:left="0"/>
        <w:jc w:val="both"/>
      </w:pPr>
      <w:r>
        <w:rPr>
          <w:rFonts w:ascii="Times New Roman"/>
          <w:b w:val="false"/>
          <w:i w:val="false"/>
          <w:color w:val="000000"/>
          <w:sz w:val="28"/>
        </w:rPr>
        <w:t xml:space="preserve">
      82. Тиісті деңгейдегі комиссиясы мынадай біліктілік санаттарын береді: </w:t>
      </w:r>
    </w:p>
    <w:bookmarkEnd w:id="90"/>
    <w:p>
      <w:pPr>
        <w:spacing w:after="0"/>
        <w:ind w:left="0"/>
        <w:jc w:val="both"/>
      </w:pPr>
      <w:r>
        <w:rPr>
          <w:rFonts w:ascii="Times New Roman"/>
          <w:b w:val="false"/>
          <w:i w:val="false"/>
          <w:color w:val="000000"/>
          <w:sz w:val="28"/>
        </w:rPr>
        <w:t>
      "үшінші санатты басшы", "үшінші санатты басшының орынбасары" - аудандардың (қалалардың) білім бөлімдерінің, республикалық маңызы бар және астаналық қалалары білім басқармаларының аттестаттау комиссиясы; облыстық ведомстволық бағынысты ұйымдар үшін - облыстық білім басқармаларының аттестаттау комиссиясы; республикалық ведомстволық бағынысты ұйымдар үшін - білім беру саласындағы уәкілетті органның аттестаттау комиссиясы;</w:t>
      </w:r>
    </w:p>
    <w:p>
      <w:pPr>
        <w:spacing w:after="0"/>
        <w:ind w:left="0"/>
        <w:jc w:val="both"/>
      </w:pPr>
      <w:r>
        <w:rPr>
          <w:rFonts w:ascii="Times New Roman"/>
          <w:b w:val="false"/>
          <w:i w:val="false"/>
          <w:color w:val="000000"/>
          <w:sz w:val="28"/>
        </w:rPr>
        <w:t xml:space="preserve">
      "екінші санатты басшы", "бірінші санатты басшы", "екінші санатты басшының орынбасары", "бірінші санатты басшының орынбасары" - облыстардың, республикалық маңызы бар және астаналық қалалары білім басқармаларының аттестаттау комиссиясы; республикалық ведомстволық бағынысты ұйымдар үшін - білім беру саласындағы уәкілетті органның аттестаттау комиссиясы. </w:t>
      </w:r>
    </w:p>
    <w:bookmarkStart w:name="z94" w:id="91"/>
    <w:p>
      <w:pPr>
        <w:spacing w:after="0"/>
        <w:ind w:left="0"/>
        <w:jc w:val="both"/>
      </w:pPr>
      <w:r>
        <w:rPr>
          <w:rFonts w:ascii="Times New Roman"/>
          <w:b w:val="false"/>
          <w:i w:val="false"/>
          <w:color w:val="000000"/>
          <w:sz w:val="28"/>
        </w:rPr>
        <w:t>
      83. Комиссия аттестатталушы білім беру ұйымдары басшыларының қатысуымен аттестаттауды өткізеді.</w:t>
      </w:r>
    </w:p>
    <w:bookmarkEnd w:id="91"/>
    <w:bookmarkStart w:name="z95" w:id="92"/>
    <w:p>
      <w:pPr>
        <w:spacing w:after="0"/>
        <w:ind w:left="0"/>
        <w:jc w:val="both"/>
      </w:pPr>
      <w:r>
        <w:rPr>
          <w:rFonts w:ascii="Times New Roman"/>
          <w:b w:val="false"/>
          <w:i w:val="false"/>
          <w:color w:val="000000"/>
          <w:sz w:val="28"/>
        </w:rPr>
        <w:t>
      84. Аттестатталушы дәлелді себеп бойынша комиссия отырысына келмеген жағдайда, оны аттестаттау мәселесін қарау күнтізбелік жеті күннен аспайтын мерзімге ауыстырылады.</w:t>
      </w:r>
    </w:p>
    <w:bookmarkEnd w:id="92"/>
    <w:bookmarkStart w:name="z96" w:id="93"/>
    <w:p>
      <w:pPr>
        <w:spacing w:after="0"/>
        <w:ind w:left="0"/>
        <w:jc w:val="both"/>
      </w:pPr>
      <w:r>
        <w:rPr>
          <w:rFonts w:ascii="Times New Roman"/>
          <w:b w:val="false"/>
          <w:i w:val="false"/>
          <w:color w:val="000000"/>
          <w:sz w:val="28"/>
        </w:rPr>
        <w:t xml:space="preserve">
      85. Аттестатталушы дәлелсіз себептермен болмаған жағдайда аттестаттаудың белгіленген күнінен бастап күнтізбелік жеті күн өткен соң қайта аттестаттау тағайындалады. Дәлелсіз себептермен қайта келмеген жағдайда білім беру ұйымдарының басшылары аттестатталмаған деп есептеледі және Қазақстан Республикасы Еңбек кодексінің 52-бабы 1-тармағының </w:t>
      </w:r>
      <w:r>
        <w:rPr>
          <w:rFonts w:ascii="Times New Roman"/>
          <w:b w:val="false"/>
          <w:i w:val="false"/>
          <w:color w:val="000000"/>
          <w:sz w:val="28"/>
        </w:rPr>
        <w:t>4) тармақшасы</w:t>
      </w:r>
      <w:r>
        <w:rPr>
          <w:rFonts w:ascii="Times New Roman"/>
          <w:b w:val="false"/>
          <w:i w:val="false"/>
          <w:color w:val="000000"/>
          <w:sz w:val="28"/>
        </w:rPr>
        <w:t xml:space="preserve"> тәртібімен жұмыс берушінің бастамасы бойынша жұмыстан шығарылады.</w:t>
      </w:r>
    </w:p>
    <w:bookmarkEnd w:id="93"/>
    <w:bookmarkStart w:name="z97" w:id="94"/>
    <w:p>
      <w:pPr>
        <w:spacing w:after="0"/>
        <w:ind w:left="0"/>
        <w:jc w:val="both"/>
      </w:pPr>
      <w:r>
        <w:rPr>
          <w:rFonts w:ascii="Times New Roman"/>
          <w:b w:val="false"/>
          <w:i w:val="false"/>
          <w:color w:val="000000"/>
          <w:sz w:val="28"/>
        </w:rPr>
        <w:t>
      86. Отырыс барысында Комиссия ұсынылған материалдарды зерделейді, аттестатталатын адамды тыңдайды.</w:t>
      </w:r>
    </w:p>
    <w:bookmarkEnd w:id="94"/>
    <w:bookmarkStart w:name="z98" w:id="95"/>
    <w:p>
      <w:pPr>
        <w:spacing w:after="0"/>
        <w:ind w:left="0"/>
        <w:jc w:val="both"/>
      </w:pPr>
      <w:r>
        <w:rPr>
          <w:rFonts w:ascii="Times New Roman"/>
          <w:b w:val="false"/>
          <w:i w:val="false"/>
          <w:color w:val="000000"/>
          <w:sz w:val="28"/>
        </w:rPr>
        <w:t xml:space="preserve">
      87. Ұсынылған материалдарды зерделеу және аттестаттау комиссиясының әрбір мүшесімен әңгімелесу нәтижелері бойынша осы Қағидаларға </w:t>
      </w:r>
      <w:r>
        <w:rPr>
          <w:rFonts w:ascii="Times New Roman"/>
          <w:b w:val="false"/>
          <w:i w:val="false"/>
          <w:color w:val="000000"/>
          <w:sz w:val="28"/>
        </w:rPr>
        <w:t>13-қосымшаға</w:t>
      </w:r>
      <w:r>
        <w:rPr>
          <w:rFonts w:ascii="Times New Roman"/>
          <w:b w:val="false"/>
          <w:i w:val="false"/>
          <w:color w:val="000000"/>
          <w:sz w:val="28"/>
        </w:rPr>
        <w:t xml:space="preserve"> сәйкес нысан бойынша аттестатталушыға бағалау парағы толтырылады.</w:t>
      </w:r>
    </w:p>
    <w:bookmarkEnd w:id="95"/>
    <w:bookmarkStart w:name="z99" w:id="96"/>
    <w:p>
      <w:pPr>
        <w:spacing w:after="0"/>
        <w:ind w:left="0"/>
        <w:jc w:val="both"/>
      </w:pPr>
      <w:r>
        <w:rPr>
          <w:rFonts w:ascii="Times New Roman"/>
          <w:b w:val="false"/>
          <w:i w:val="false"/>
          <w:color w:val="000000"/>
          <w:sz w:val="28"/>
        </w:rPr>
        <w:t xml:space="preserve">
      88. Осы Қағидаларға </w:t>
      </w:r>
      <w:r>
        <w:rPr>
          <w:rFonts w:ascii="Times New Roman"/>
          <w:b w:val="false"/>
          <w:i w:val="false"/>
          <w:color w:val="000000"/>
          <w:sz w:val="28"/>
        </w:rPr>
        <w:t>14-қосымшада</w:t>
      </w:r>
      <w:r>
        <w:rPr>
          <w:rFonts w:ascii="Times New Roman"/>
          <w:b w:val="false"/>
          <w:i w:val="false"/>
          <w:color w:val="000000"/>
          <w:sz w:val="28"/>
        </w:rPr>
        <w:t xml:space="preserve"> белгіленген көрсеткіштердің орындалуын аттестатталушы әңгімелесуде ұсынады.</w:t>
      </w:r>
    </w:p>
    <w:bookmarkEnd w:id="96"/>
    <w:bookmarkStart w:name="z100" w:id="97"/>
    <w:p>
      <w:pPr>
        <w:spacing w:after="0"/>
        <w:ind w:left="0"/>
        <w:jc w:val="both"/>
      </w:pPr>
      <w:r>
        <w:rPr>
          <w:rFonts w:ascii="Times New Roman"/>
          <w:b w:val="false"/>
          <w:i w:val="false"/>
          <w:color w:val="000000"/>
          <w:sz w:val="28"/>
        </w:rPr>
        <w:t>
      89. Білім беру ұйымдары басшыларының орынбасарларын аттестаттау нәтижелері бойынша Комиссия мынадай шешімдердің бірін қабылдайды:</w:t>
      </w:r>
    </w:p>
    <w:bookmarkEnd w:id="97"/>
    <w:p>
      <w:pPr>
        <w:spacing w:after="0"/>
        <w:ind w:left="0"/>
        <w:jc w:val="both"/>
      </w:pPr>
      <w:r>
        <w:rPr>
          <w:rFonts w:ascii="Times New Roman"/>
          <w:b w:val="false"/>
          <w:i w:val="false"/>
          <w:color w:val="000000"/>
          <w:sz w:val="28"/>
        </w:rPr>
        <w:t>
      өтініш берілген біліктілік санатына аттестатталды;</w:t>
      </w:r>
    </w:p>
    <w:p>
      <w:pPr>
        <w:spacing w:after="0"/>
        <w:ind w:left="0"/>
        <w:jc w:val="both"/>
      </w:pPr>
      <w:r>
        <w:rPr>
          <w:rFonts w:ascii="Times New Roman"/>
          <w:b w:val="false"/>
          <w:i w:val="false"/>
          <w:color w:val="000000"/>
          <w:sz w:val="28"/>
        </w:rPr>
        <w:t>
      өтініш берілген санатты растаумен аттестатталды;</w:t>
      </w:r>
    </w:p>
    <w:p>
      <w:pPr>
        <w:spacing w:after="0"/>
        <w:ind w:left="0"/>
        <w:jc w:val="both"/>
      </w:pPr>
      <w:r>
        <w:rPr>
          <w:rFonts w:ascii="Times New Roman"/>
          <w:b w:val="false"/>
          <w:i w:val="false"/>
          <w:color w:val="000000"/>
          <w:sz w:val="28"/>
        </w:rPr>
        <w:t>
      өтініш берілген біліктілік санатына аттестатталмады.</w:t>
      </w:r>
    </w:p>
    <w:bookmarkStart w:name="z101" w:id="98"/>
    <w:p>
      <w:pPr>
        <w:spacing w:after="0"/>
        <w:ind w:left="0"/>
        <w:jc w:val="both"/>
      </w:pPr>
      <w:r>
        <w:rPr>
          <w:rFonts w:ascii="Times New Roman"/>
          <w:b w:val="false"/>
          <w:i w:val="false"/>
          <w:color w:val="000000"/>
          <w:sz w:val="28"/>
        </w:rPr>
        <w:t>
      90. Комиссия "өтініш берілген санатқа аттестатталмады" деген шешім қабылдаған кезде білім беру ұйымы басшысының орынбасары осы Қағидаларға сәйкес аттестаттаудан өткен күннен бастап бір жылдан ерте емес уақытта қайта аттестаттауға өтеді.</w:t>
      </w:r>
    </w:p>
    <w:bookmarkEnd w:id="98"/>
    <w:bookmarkStart w:name="z102" w:id="99"/>
    <w:p>
      <w:pPr>
        <w:spacing w:after="0"/>
        <w:ind w:left="0"/>
        <w:jc w:val="both"/>
      </w:pPr>
      <w:r>
        <w:rPr>
          <w:rFonts w:ascii="Times New Roman"/>
          <w:b w:val="false"/>
          <w:i w:val="false"/>
          <w:color w:val="000000"/>
          <w:sz w:val="28"/>
        </w:rPr>
        <w:t>
      91. Комиссия қайта аттестаттауды өткізу кезінде мынадай шешімдердің бірін қабылдайды:</w:t>
      </w:r>
    </w:p>
    <w:bookmarkEnd w:id="99"/>
    <w:p>
      <w:pPr>
        <w:spacing w:after="0"/>
        <w:ind w:left="0"/>
        <w:jc w:val="both"/>
      </w:pPr>
      <w:r>
        <w:rPr>
          <w:rFonts w:ascii="Times New Roman"/>
          <w:b w:val="false"/>
          <w:i w:val="false"/>
          <w:color w:val="000000"/>
          <w:sz w:val="28"/>
        </w:rPr>
        <w:t>
      өтініш берілген біліктілік санатына аттестатталды;</w:t>
      </w:r>
    </w:p>
    <w:p>
      <w:pPr>
        <w:spacing w:after="0"/>
        <w:ind w:left="0"/>
        <w:jc w:val="both"/>
      </w:pPr>
      <w:r>
        <w:rPr>
          <w:rFonts w:ascii="Times New Roman"/>
          <w:b w:val="false"/>
          <w:i w:val="false"/>
          <w:color w:val="000000"/>
          <w:sz w:val="28"/>
        </w:rPr>
        <w:t>
      өтініш берілген санатты растаумен аттестатталды;</w:t>
      </w:r>
    </w:p>
    <w:p>
      <w:pPr>
        <w:spacing w:after="0"/>
        <w:ind w:left="0"/>
        <w:jc w:val="both"/>
      </w:pPr>
      <w:r>
        <w:rPr>
          <w:rFonts w:ascii="Times New Roman"/>
          <w:b w:val="false"/>
          <w:i w:val="false"/>
          <w:color w:val="000000"/>
          <w:sz w:val="28"/>
        </w:rPr>
        <w:t>
      өтініш берілген біліктілік санатына аттестатталмады.</w:t>
      </w:r>
    </w:p>
    <w:bookmarkStart w:name="z103" w:id="100"/>
    <w:p>
      <w:pPr>
        <w:spacing w:after="0"/>
        <w:ind w:left="0"/>
        <w:jc w:val="both"/>
      </w:pPr>
      <w:r>
        <w:rPr>
          <w:rFonts w:ascii="Times New Roman"/>
          <w:b w:val="false"/>
          <w:i w:val="false"/>
          <w:color w:val="000000"/>
          <w:sz w:val="28"/>
        </w:rPr>
        <w:t>
      92. Қайта аттестаттау кезінде Комиссия "өтініш берілген біліктілік санатына аттестатталмады" деген шешім қабылдаған жағдайда қолда бар біліктілік санаты бір деңгейге төмендейді.</w:t>
      </w:r>
    </w:p>
    <w:bookmarkEnd w:id="100"/>
    <w:bookmarkStart w:name="z104" w:id="101"/>
    <w:p>
      <w:pPr>
        <w:spacing w:after="0"/>
        <w:ind w:left="0"/>
        <w:jc w:val="both"/>
      </w:pPr>
      <w:r>
        <w:rPr>
          <w:rFonts w:ascii="Times New Roman"/>
          <w:b w:val="false"/>
          <w:i w:val="false"/>
          <w:color w:val="000000"/>
          <w:sz w:val="28"/>
        </w:rPr>
        <w:t>
      93. Білім беру ұйымдарының басшыларын аттестаттау нәтижелері бойынша Комиссия мынадай шешімдердің бірін қабылдайды:</w:t>
      </w:r>
    </w:p>
    <w:bookmarkEnd w:id="101"/>
    <w:p>
      <w:pPr>
        <w:spacing w:after="0"/>
        <w:ind w:left="0"/>
        <w:jc w:val="both"/>
      </w:pPr>
      <w:r>
        <w:rPr>
          <w:rFonts w:ascii="Times New Roman"/>
          <w:b w:val="false"/>
          <w:i w:val="false"/>
          <w:color w:val="000000"/>
          <w:sz w:val="28"/>
        </w:rPr>
        <w:t>
      өтініш берілген біліктілік санатына аттестатталды;</w:t>
      </w:r>
    </w:p>
    <w:p>
      <w:pPr>
        <w:spacing w:after="0"/>
        <w:ind w:left="0"/>
        <w:jc w:val="both"/>
      </w:pPr>
      <w:r>
        <w:rPr>
          <w:rFonts w:ascii="Times New Roman"/>
          <w:b w:val="false"/>
          <w:i w:val="false"/>
          <w:color w:val="000000"/>
          <w:sz w:val="28"/>
        </w:rPr>
        <w:t>
      өтініш берілген біліктілік санатына ротациямен аттестатталды;</w:t>
      </w:r>
    </w:p>
    <w:p>
      <w:pPr>
        <w:spacing w:after="0"/>
        <w:ind w:left="0"/>
        <w:jc w:val="both"/>
      </w:pPr>
      <w:r>
        <w:rPr>
          <w:rFonts w:ascii="Times New Roman"/>
          <w:b w:val="false"/>
          <w:i w:val="false"/>
          <w:color w:val="000000"/>
          <w:sz w:val="28"/>
        </w:rPr>
        <w:t>
      өтініш берілген біліктілік санатына растаумен аттестатталды;</w:t>
      </w:r>
    </w:p>
    <w:p>
      <w:pPr>
        <w:spacing w:after="0"/>
        <w:ind w:left="0"/>
        <w:jc w:val="both"/>
      </w:pPr>
      <w:r>
        <w:rPr>
          <w:rFonts w:ascii="Times New Roman"/>
          <w:b w:val="false"/>
          <w:i w:val="false"/>
          <w:color w:val="000000"/>
          <w:sz w:val="28"/>
        </w:rPr>
        <w:t>
      өтініш берілген біліктілік санатына аттестатталмады;</w:t>
      </w:r>
    </w:p>
    <w:p>
      <w:pPr>
        <w:spacing w:after="0"/>
        <w:ind w:left="0"/>
        <w:jc w:val="both"/>
      </w:pPr>
      <w:r>
        <w:rPr>
          <w:rFonts w:ascii="Times New Roman"/>
          <w:b w:val="false"/>
          <w:i w:val="false"/>
          <w:color w:val="000000"/>
          <w:sz w:val="28"/>
        </w:rPr>
        <w:t>
      еңбек шартты бұзуымен өтініш берілген біліктілік санатына аттестатталмады.</w:t>
      </w:r>
    </w:p>
    <w:bookmarkStart w:name="z105" w:id="102"/>
    <w:p>
      <w:pPr>
        <w:spacing w:after="0"/>
        <w:ind w:left="0"/>
        <w:jc w:val="both"/>
      </w:pPr>
      <w:r>
        <w:rPr>
          <w:rFonts w:ascii="Times New Roman"/>
          <w:b w:val="false"/>
          <w:i w:val="false"/>
          <w:color w:val="000000"/>
          <w:sz w:val="28"/>
        </w:rPr>
        <w:t>
      94. Комиссия "өтініш берілген санатқа аттестатталмады" деген шешім қабылдаған кезде аттестатталушы осы Қағидаларға сәйкес аттестаттаудан өткен күннен бастап үш айдан ерте емес (аттестатталатын кезең үшін бір реттен артық емес) уақытта қайта аттестаттауға өтеді.</w:t>
      </w:r>
    </w:p>
    <w:bookmarkEnd w:id="102"/>
    <w:bookmarkStart w:name="z106" w:id="103"/>
    <w:p>
      <w:pPr>
        <w:spacing w:after="0"/>
        <w:ind w:left="0"/>
        <w:jc w:val="both"/>
      </w:pPr>
      <w:r>
        <w:rPr>
          <w:rFonts w:ascii="Times New Roman"/>
          <w:b w:val="false"/>
          <w:i w:val="false"/>
          <w:color w:val="000000"/>
          <w:sz w:val="28"/>
        </w:rPr>
        <w:t>
      95. Комиссия қайта аттестаттауды өткізу кезінде мынадай шешімдердің бірін қабылдайды:</w:t>
      </w:r>
    </w:p>
    <w:bookmarkEnd w:id="103"/>
    <w:p>
      <w:pPr>
        <w:spacing w:after="0"/>
        <w:ind w:left="0"/>
        <w:jc w:val="both"/>
      </w:pPr>
      <w:r>
        <w:rPr>
          <w:rFonts w:ascii="Times New Roman"/>
          <w:b w:val="false"/>
          <w:i w:val="false"/>
          <w:color w:val="000000"/>
          <w:sz w:val="28"/>
        </w:rPr>
        <w:t>
      өтініш берілген біліктілік санатына аттестатталды;</w:t>
      </w:r>
    </w:p>
    <w:p>
      <w:pPr>
        <w:spacing w:after="0"/>
        <w:ind w:left="0"/>
        <w:jc w:val="both"/>
      </w:pPr>
      <w:r>
        <w:rPr>
          <w:rFonts w:ascii="Times New Roman"/>
          <w:b w:val="false"/>
          <w:i w:val="false"/>
          <w:color w:val="000000"/>
          <w:sz w:val="28"/>
        </w:rPr>
        <w:t>
      өтініш берілген біліктілік санатына ротациямен аттестатталды;</w:t>
      </w:r>
    </w:p>
    <w:p>
      <w:pPr>
        <w:spacing w:after="0"/>
        <w:ind w:left="0"/>
        <w:jc w:val="both"/>
      </w:pPr>
      <w:r>
        <w:rPr>
          <w:rFonts w:ascii="Times New Roman"/>
          <w:b w:val="false"/>
          <w:i w:val="false"/>
          <w:color w:val="000000"/>
          <w:sz w:val="28"/>
        </w:rPr>
        <w:t>
      өтініш берілген біліктілік санатына растаумен аттестатталды;</w:t>
      </w:r>
    </w:p>
    <w:p>
      <w:pPr>
        <w:spacing w:after="0"/>
        <w:ind w:left="0"/>
        <w:jc w:val="both"/>
      </w:pPr>
      <w:r>
        <w:rPr>
          <w:rFonts w:ascii="Times New Roman"/>
          <w:b w:val="false"/>
          <w:i w:val="false"/>
          <w:color w:val="000000"/>
          <w:sz w:val="28"/>
        </w:rPr>
        <w:t>
      өтініш берілген біліктілік санатына аттестатталмады;</w:t>
      </w:r>
    </w:p>
    <w:p>
      <w:pPr>
        <w:spacing w:after="0"/>
        <w:ind w:left="0"/>
        <w:jc w:val="both"/>
      </w:pPr>
      <w:r>
        <w:rPr>
          <w:rFonts w:ascii="Times New Roman"/>
          <w:b w:val="false"/>
          <w:i w:val="false"/>
          <w:color w:val="000000"/>
          <w:sz w:val="28"/>
        </w:rPr>
        <w:t>
      еңбек шартты бұзуымен өтініш берілген біліктілік санатына аттестатталмады.</w:t>
      </w:r>
    </w:p>
    <w:bookmarkStart w:name="z107" w:id="104"/>
    <w:p>
      <w:pPr>
        <w:spacing w:after="0"/>
        <w:ind w:left="0"/>
        <w:jc w:val="both"/>
      </w:pPr>
      <w:r>
        <w:rPr>
          <w:rFonts w:ascii="Times New Roman"/>
          <w:b w:val="false"/>
          <w:i w:val="false"/>
          <w:color w:val="000000"/>
          <w:sz w:val="28"/>
        </w:rPr>
        <w:t>
      96. Комиссия "бірінші біліктілік санатты басшы" немесе "екінші біліктілік санатты басшы" біліктілік санаты бар аттестатталушыда қайта аттестаттау кезінде "өтініш берілген біліктілік санатына аттестатталмады" деген шешім қабылдаған жағдайда, біліктілік санаты бір деңгейге төмендейді; "үшінші біліктілік санатты басшы" біліктілік санаты бар басшылармен еңбек шарты бұзылады.</w:t>
      </w:r>
    </w:p>
    <w:bookmarkEnd w:id="104"/>
    <w:bookmarkStart w:name="z108" w:id="105"/>
    <w:p>
      <w:pPr>
        <w:spacing w:after="0"/>
        <w:ind w:left="0"/>
        <w:jc w:val="both"/>
      </w:pPr>
      <w:r>
        <w:rPr>
          <w:rFonts w:ascii="Times New Roman"/>
          <w:b w:val="false"/>
          <w:i w:val="false"/>
          <w:color w:val="000000"/>
          <w:sz w:val="28"/>
        </w:rPr>
        <w:t>
      97. Аттестатталушы комиссияның шешімімен танысады.</w:t>
      </w:r>
    </w:p>
    <w:bookmarkEnd w:id="105"/>
    <w:bookmarkStart w:name="z109" w:id="106"/>
    <w:p>
      <w:pPr>
        <w:spacing w:after="0"/>
        <w:ind w:left="0"/>
        <w:jc w:val="both"/>
      </w:pPr>
      <w:r>
        <w:rPr>
          <w:rFonts w:ascii="Times New Roman"/>
          <w:b w:val="false"/>
          <w:i w:val="false"/>
          <w:color w:val="000000"/>
          <w:sz w:val="28"/>
        </w:rPr>
        <w:t xml:space="preserve">
      98. Комиссияның шешімі осы Қағидаларға </w:t>
      </w:r>
      <w:r>
        <w:rPr>
          <w:rFonts w:ascii="Times New Roman"/>
          <w:b w:val="false"/>
          <w:i w:val="false"/>
          <w:color w:val="000000"/>
          <w:sz w:val="28"/>
        </w:rPr>
        <w:t>15-қосымшаға</w:t>
      </w:r>
      <w:r>
        <w:rPr>
          <w:rFonts w:ascii="Times New Roman"/>
          <w:b w:val="false"/>
          <w:i w:val="false"/>
          <w:color w:val="000000"/>
          <w:sz w:val="28"/>
        </w:rPr>
        <w:t xml:space="preserve"> сәйкес хаттамамен ресімделеді, оған Комиссия хатшысы мен оның отырысына қатысқан Комиссия мүшелері қол қояды.</w:t>
      </w:r>
    </w:p>
    <w:bookmarkEnd w:id="106"/>
    <w:bookmarkStart w:name="z110" w:id="107"/>
    <w:p>
      <w:pPr>
        <w:spacing w:after="0"/>
        <w:ind w:left="0"/>
        <w:jc w:val="both"/>
      </w:pPr>
      <w:r>
        <w:rPr>
          <w:rFonts w:ascii="Times New Roman"/>
          <w:b w:val="false"/>
          <w:i w:val="false"/>
          <w:color w:val="000000"/>
          <w:sz w:val="28"/>
        </w:rPr>
        <w:t>
      99. Комиссия шешімі аттестатталушылардың аттестаттау парақтарына енгізіледі.</w:t>
      </w:r>
    </w:p>
    <w:bookmarkEnd w:id="107"/>
    <w:bookmarkStart w:name="z111" w:id="108"/>
    <w:p>
      <w:pPr>
        <w:spacing w:after="0"/>
        <w:ind w:left="0"/>
        <w:jc w:val="both"/>
      </w:pPr>
      <w:r>
        <w:rPr>
          <w:rFonts w:ascii="Times New Roman"/>
          <w:b w:val="false"/>
          <w:i w:val="false"/>
          <w:color w:val="000000"/>
          <w:sz w:val="28"/>
        </w:rPr>
        <w:t>
      100. Аттестаттаудан өткен аттестатталушының аттестаттау парағы және оған қызметтік мінездеме жеке ісінде сақталады. Комиссияның шешімі аттестатталушының қызметтік тізіміне енгізіледі.</w:t>
      </w:r>
    </w:p>
    <w:bookmarkEnd w:id="108"/>
    <w:bookmarkStart w:name="z112" w:id="109"/>
    <w:p>
      <w:pPr>
        <w:spacing w:after="0"/>
        <w:ind w:left="0"/>
        <w:jc w:val="both"/>
      </w:pPr>
      <w:r>
        <w:rPr>
          <w:rFonts w:ascii="Times New Roman"/>
          <w:b w:val="false"/>
          <w:i w:val="false"/>
          <w:color w:val="000000"/>
          <w:sz w:val="28"/>
        </w:rPr>
        <w:t xml:space="preserve">
      101. Комиссияның шешімі жыл сайын ағымдағы жылдың 15 шілдесінен және 25 желтоқсанынан кешіктірілмей аттестаттаушы органның бұйрығымен ресімделеді. Тиісті бұйрықтың негізінде осы Қағидаларға </w:t>
      </w:r>
      <w:r>
        <w:rPr>
          <w:rFonts w:ascii="Times New Roman"/>
          <w:b w:val="false"/>
          <w:i w:val="false"/>
          <w:color w:val="000000"/>
          <w:sz w:val="28"/>
        </w:rPr>
        <w:t>16-қосымшаға</w:t>
      </w:r>
      <w:r>
        <w:rPr>
          <w:rFonts w:ascii="Times New Roman"/>
          <w:b w:val="false"/>
          <w:i w:val="false"/>
          <w:color w:val="000000"/>
          <w:sz w:val="28"/>
        </w:rPr>
        <w:t xml:space="preserve"> сәйкес біліктілік бере отырып (растай отырып) аттестаттау туралы куәлік беріледі.</w:t>
      </w:r>
    </w:p>
    <w:bookmarkEnd w:id="109"/>
    <w:bookmarkStart w:name="z113" w:id="110"/>
    <w:p>
      <w:pPr>
        <w:spacing w:after="0"/>
        <w:ind w:left="0"/>
        <w:jc w:val="both"/>
      </w:pPr>
      <w:r>
        <w:rPr>
          <w:rFonts w:ascii="Times New Roman"/>
          <w:b w:val="false"/>
          <w:i w:val="false"/>
          <w:color w:val="000000"/>
          <w:sz w:val="28"/>
        </w:rPr>
        <w:t xml:space="preserve">
      102. Біліктілік берілетін (расталатын) аттестаттау туралы куәлік осы Қағидаларға </w:t>
      </w:r>
      <w:r>
        <w:rPr>
          <w:rFonts w:ascii="Times New Roman"/>
          <w:b w:val="false"/>
          <w:i w:val="false"/>
          <w:color w:val="000000"/>
          <w:sz w:val="28"/>
        </w:rPr>
        <w:t>17-қосымшаға</w:t>
      </w:r>
      <w:r>
        <w:rPr>
          <w:rFonts w:ascii="Times New Roman"/>
          <w:b w:val="false"/>
          <w:i w:val="false"/>
          <w:color w:val="000000"/>
          <w:sz w:val="28"/>
        </w:rPr>
        <w:t xml:space="preserve"> сәйкес куәліктерді тіркеу және беру журналында тіркеледі.</w:t>
      </w:r>
    </w:p>
    <w:bookmarkEnd w:id="11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r>
              <w:br/>
            </w: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педагогтерді және</w:t>
            </w:r>
            <w:r>
              <w:br/>
            </w:r>
            <w:r>
              <w:rPr>
                <w:rFonts w:ascii="Times New Roman"/>
                <w:b w:val="false"/>
                <w:i w:val="false"/>
                <w:color w:val="000000"/>
                <w:sz w:val="20"/>
              </w:rPr>
              <w:t>білім және ғылым саласындағы</w:t>
            </w:r>
            <w:r>
              <w:br/>
            </w:r>
            <w:r>
              <w:rPr>
                <w:rFonts w:ascii="Times New Roman"/>
                <w:b w:val="false"/>
                <w:i w:val="false"/>
                <w:color w:val="000000"/>
                <w:sz w:val="20"/>
              </w:rPr>
              <w:t>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w:t>
            </w:r>
            <w:r>
              <w:br/>
            </w:r>
            <w:r>
              <w:rPr>
                <w:rFonts w:ascii="Times New Roman"/>
                <w:b w:val="false"/>
                <w:i w:val="false"/>
                <w:color w:val="000000"/>
                <w:sz w:val="20"/>
              </w:rPr>
              <w:t>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(тестілеуді өткізу бойынша</w:t>
            </w:r>
            <w:r>
              <w:br/>
            </w:r>
            <w:r>
              <w:rPr>
                <w:rFonts w:ascii="Times New Roman"/>
                <w:b w:val="false"/>
                <w:i w:val="false"/>
                <w:color w:val="000000"/>
                <w:sz w:val="20"/>
              </w:rPr>
              <w:t>ұйымның басшысына)</w:t>
            </w:r>
          </w:p>
        </w:tc>
      </w:tr>
    </w:tbl>
    <w:p>
      <w:pPr>
        <w:spacing w:after="0"/>
        <w:ind w:left="0"/>
        <w:jc w:val="left"/>
      </w:pPr>
      <w:r>
        <w:rPr>
          <w:rFonts w:ascii="Times New Roman"/>
          <w:b/>
          <w:i w:val="false"/>
          <w:color w:val="000000"/>
        </w:rPr>
        <w:t xml:space="preserve"> Ұлттық біліктілік тестілеуге қатысуға өтініш</w:t>
      </w:r>
    </w:p>
    <w:p>
      <w:pPr>
        <w:spacing w:after="0"/>
        <w:ind w:left="0"/>
        <w:jc w:val="both"/>
      </w:pPr>
      <w:r>
        <w:rPr>
          <w:rFonts w:ascii="Times New Roman"/>
          <w:b w:val="false"/>
          <w:i w:val="false"/>
          <w:color w:val="000000"/>
          <w:sz w:val="28"/>
        </w:rPr>
        <w:t>
      Мен, _________________________________________________________________,</w:t>
      </w:r>
    </w:p>
    <w:p>
      <w:pPr>
        <w:spacing w:after="0"/>
        <w:ind w:left="0"/>
        <w:jc w:val="both"/>
      </w:pPr>
      <w:r>
        <w:rPr>
          <w:rFonts w:ascii="Times New Roman"/>
          <w:b w:val="false"/>
          <w:i w:val="false"/>
          <w:color w:val="000000"/>
          <w:sz w:val="28"/>
        </w:rPr>
        <w:t>
      (педагогтің Т.А.Ә. (бар болған жағдайда)</w:t>
      </w:r>
    </w:p>
    <w:p>
      <w:pPr>
        <w:spacing w:after="0"/>
        <w:ind w:left="0"/>
        <w:jc w:val="both"/>
      </w:pPr>
      <w:r>
        <w:rPr>
          <w:rFonts w:ascii="Times New Roman"/>
          <w:b w:val="false"/>
          <w:i w:val="false"/>
          <w:color w:val="000000"/>
          <w:sz w:val="28"/>
        </w:rPr>
        <w:t>
      ЖСН 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(лауазымы, жұмыс орны)</w:t>
      </w:r>
    </w:p>
    <w:p>
      <w:pPr>
        <w:spacing w:after="0"/>
        <w:ind w:left="0"/>
        <w:jc w:val="both"/>
      </w:pPr>
      <w:r>
        <w:rPr>
          <w:rFonts w:ascii="Times New Roman"/>
          <w:b w:val="false"/>
          <w:i w:val="false"/>
          <w:color w:val="000000"/>
          <w:sz w:val="28"/>
        </w:rPr>
        <w:t>
      мені келесі тест тапсырмалары бойынша ұлттық біліктілік тестілеуге қатысуға рұқсат беруіңізді сұраймын:</w:t>
      </w:r>
    </w:p>
    <w:p>
      <w:pPr>
        <w:spacing w:after="0"/>
        <w:ind w:left="0"/>
        <w:jc w:val="both"/>
      </w:pPr>
      <w:r>
        <w:rPr>
          <w:rFonts w:ascii="Times New Roman"/>
          <w:b w:val="false"/>
          <w:i w:val="false"/>
          <w:color w:val="000000"/>
          <w:sz w:val="28"/>
        </w:rPr>
        <w:t>
      ________ аттестаттауға 20___ жыл. Бүгінгі таңда ____(күні) ___ (айы) ______ жылғы дейін жарамды біліктілік санатына иемін:</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Өзім туралы мынадай мәліметтерді хабарлаймын:</w:t>
      </w:r>
    </w:p>
    <w:p>
      <w:pPr>
        <w:spacing w:after="0"/>
        <w:ind w:left="0"/>
        <w:jc w:val="both"/>
      </w:pPr>
      <w:r>
        <w:rPr>
          <w:rFonts w:ascii="Times New Roman"/>
          <w:b w:val="false"/>
          <w:i w:val="false"/>
          <w:color w:val="000000"/>
          <w:sz w:val="28"/>
        </w:rPr>
        <w:t>
      Білімі: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555"/>
        <w:gridCol w:w="1122"/>
        <w:gridCol w:w="9623"/>
      </w:tblGrid>
      <w:tr>
        <w:trPr>
          <w:trHeight w:val="30" w:hRule="atLeast"/>
        </w:trPr>
        <w:tc>
          <w:tcPr>
            <w:tcW w:w="1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орнының атауы</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кезеңі</w:t>
            </w:r>
          </w:p>
        </w:tc>
        <w:tc>
          <w:tcPr>
            <w:tcW w:w="9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дипломда немесе атқаратын лауазымы бойынша тиісті біліктілік бере отырып, қайта даярлау туралы құжатта көрсетілген мамандық (біліктілік)</w:t>
            </w:r>
          </w:p>
        </w:tc>
      </w:tr>
      <w:tr>
        <w:trPr>
          <w:trHeight w:val="30" w:hRule="atLeast"/>
        </w:trPr>
        <w:tc>
          <w:tcPr>
            <w:tcW w:w="1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Жұмыс өтілі: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50"/>
        <w:gridCol w:w="8011"/>
        <w:gridCol w:w="550"/>
        <w:gridCol w:w="3189"/>
      </w:tblGrid>
      <w:tr>
        <w:trPr>
          <w:trHeight w:val="30" w:hRule="atLeast"/>
        </w:trPr>
        <w:tc>
          <w:tcPr>
            <w:tcW w:w="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w:t>
            </w:r>
          </w:p>
        </w:tc>
        <w:tc>
          <w:tcPr>
            <w:tcW w:w="8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дипломда немесе атқаратын лауазымы бойынша тиісті біліктілік бере отырып, қайта даярлау туралы құжатта көрсетілген мамандық (біліктілік) бойынша</w:t>
            </w:r>
          </w:p>
        </w:tc>
        <w:tc>
          <w:tcPr>
            <w:tcW w:w="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w:t>
            </w:r>
          </w:p>
        </w:tc>
        <w:tc>
          <w:tcPr>
            <w:tcW w:w="3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басшысы (басшының орынбасары)</w:t>
            </w:r>
          </w:p>
        </w:tc>
      </w:tr>
      <w:tr>
        <w:trPr>
          <w:trHeight w:val="30" w:hRule="atLeast"/>
        </w:trPr>
        <w:tc>
          <w:tcPr>
            <w:tcW w:w="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xml:space="preserve">
      Марапаттары, атағы, ғылыми (академиялық) дәрежесі, ғылыми атағы алған жылын көрсете отырып____________________________________________ </w:t>
      </w:r>
    </w:p>
    <w:p>
      <w:pPr>
        <w:spacing w:after="0"/>
        <w:ind w:left="0"/>
        <w:jc w:val="both"/>
      </w:pPr>
      <w:r>
        <w:rPr>
          <w:rFonts w:ascii="Times New Roman"/>
          <w:b w:val="false"/>
          <w:i w:val="false"/>
          <w:color w:val="000000"/>
          <w:sz w:val="28"/>
        </w:rPr>
        <w:t>
      Тестілеуді тапсыру тілі (қажеттісінің астын сызу): қазақ/орыс</w:t>
      </w:r>
    </w:p>
    <w:p>
      <w:pPr>
        <w:spacing w:after="0"/>
        <w:ind w:left="0"/>
        <w:jc w:val="both"/>
      </w:pPr>
      <w:r>
        <w:rPr>
          <w:rFonts w:ascii="Times New Roman"/>
          <w:b w:val="false"/>
          <w:i w:val="false"/>
          <w:color w:val="000000"/>
          <w:sz w:val="28"/>
        </w:rPr>
        <w:t>
      Білім беру ұйымының басшысы жұмыс істейтін білім беру ұйымы (қажеттісінің астын сызу): мектепке дейінгі, бастауыш, негізгі орта, жалпы орта, техникалық және кәсіптік, орта білімнен кейінгі, қосымша, арнайы білім беру.</w:t>
      </w:r>
    </w:p>
    <w:p>
      <w:pPr>
        <w:spacing w:after="0"/>
        <w:ind w:left="0"/>
        <w:jc w:val="both"/>
      </w:pPr>
      <w:r>
        <w:rPr>
          <w:rFonts w:ascii="Times New Roman"/>
          <w:b w:val="false"/>
          <w:i w:val="false"/>
          <w:color w:val="000000"/>
          <w:sz w:val="28"/>
        </w:rPr>
        <w:t>
      Аттестаттау қағидаларымен, Ұлттық біліктілік тестілеу туралы нұсқаулықпен таныстым.</w:t>
      </w:r>
    </w:p>
    <w:p>
      <w:pPr>
        <w:spacing w:after="0"/>
        <w:ind w:left="0"/>
        <w:jc w:val="both"/>
      </w:pPr>
      <w:r>
        <w:rPr>
          <w:rFonts w:ascii="Times New Roman"/>
          <w:b w:val="false"/>
          <w:i w:val="false"/>
          <w:color w:val="000000"/>
          <w:sz w:val="28"/>
        </w:rPr>
        <w:t>
      "____" __________ 20 ___ жыл __________________</w:t>
      </w:r>
    </w:p>
    <w:p>
      <w:pPr>
        <w:spacing w:after="0"/>
        <w:ind w:left="0"/>
        <w:jc w:val="both"/>
      </w:pPr>
      <w:r>
        <w:rPr>
          <w:rFonts w:ascii="Times New Roman"/>
          <w:b w:val="false"/>
          <w:i w:val="false"/>
          <w:color w:val="000000"/>
          <w:sz w:val="28"/>
        </w:rPr>
        <w:t>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r>
              <w:br/>
            </w: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педагогтерді және</w:t>
            </w:r>
            <w:r>
              <w:br/>
            </w:r>
            <w:r>
              <w:rPr>
                <w:rFonts w:ascii="Times New Roman"/>
                <w:b w:val="false"/>
                <w:i w:val="false"/>
                <w:color w:val="000000"/>
                <w:sz w:val="20"/>
              </w:rPr>
              <w:t>білім және ғылым саласындағы</w:t>
            </w:r>
            <w:r>
              <w:br/>
            </w:r>
            <w:r>
              <w:rPr>
                <w:rFonts w:ascii="Times New Roman"/>
                <w:b w:val="false"/>
                <w:i w:val="false"/>
                <w:color w:val="000000"/>
                <w:sz w:val="20"/>
              </w:rPr>
              <w:t>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шарттарына</w:t>
            </w:r>
            <w:r>
              <w:br/>
            </w:r>
            <w:r>
              <w:rPr>
                <w:rFonts w:ascii="Times New Roman"/>
                <w:b w:val="false"/>
                <w:i w:val="false"/>
                <w:color w:val="000000"/>
                <w:sz w:val="20"/>
              </w:rPr>
              <w:t>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Ұлттық біліктілік тестілеуге қатысуға рұқсаттама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836"/>
        <w:gridCol w:w="6464"/>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Облыс/Аудан/Мектеп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ПЕДАГОГКЕ РҰҚСАТТАМА</w:t>
            </w:r>
            <w:r>
              <w:br/>
            </w:r>
            <w:r>
              <w:rPr>
                <w:rFonts w:ascii="Times New Roman"/>
                <w:b w:val="false"/>
                <w:i w:val="false"/>
                <w:color w:val="000000"/>
                <w:sz w:val="20"/>
              </w:rPr>
              <w:t xml:space="preserve">
Т.А.Ә.:______________________ АКТ: ___________________ </w:t>
            </w:r>
          </w:p>
          <w:p>
            <w:pPr>
              <w:spacing w:after="20"/>
              <w:ind w:left="20"/>
              <w:jc w:val="both"/>
            </w:pPr>
            <w:r>
              <w:drawing>
                <wp:inline distT="0" distB="0" distL="0" distR="0">
                  <wp:extent cx="1244600" cy="1473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4"/>
                          <a:stretch>
                            <a:fillRect/>
                          </a:stretch>
                        </pic:blipFill>
                        <pic:spPr>
                          <a:xfrm>
                            <a:off x="0" y="0"/>
                            <a:ext cx="1244600" cy="1473200"/>
                          </a:xfrm>
                          <a:prstGeom prst="rect">
                            <a:avLst/>
                          </a:prstGeom>
                        </pic:spPr>
                      </pic:pic>
                    </a:graphicData>
                  </a:graphic>
                </wp:inline>
              </w:drawing>
            </w:r>
          </w:p>
          <w:p>
            <w:pPr>
              <w:spacing w:after="0"/>
              <w:ind w:left="0"/>
              <w:jc w:val="both"/>
            </w:pPr>
            <w:r>
              <w:br/>
            </w:r>
            <w:r>
              <w:rPr>
                <w:rFonts w:ascii="Times New Roman"/>
                <w:b w:val="false"/>
                <w:i w:val="false"/>
                <w:color w:val="000000"/>
                <w:sz w:val="20"/>
              </w:rPr>
              <w:t>
ЖСН: ___________________</w:t>
            </w:r>
            <w:r>
              <w:br/>
            </w:r>
            <w:r>
              <w:rPr>
                <w:rFonts w:ascii="Times New Roman"/>
                <w:b w:val="false"/>
                <w:i w:val="false"/>
                <w:color w:val="000000"/>
                <w:sz w:val="20"/>
              </w:rPr>
              <w:t>
Жоспарланған біліктілік санаты: ___________________</w:t>
            </w:r>
            <w:r>
              <w:br/>
            </w:r>
            <w:r>
              <w:rPr>
                <w:rFonts w:ascii="Times New Roman"/>
                <w:b w:val="false"/>
                <w:i w:val="false"/>
                <w:color w:val="000000"/>
                <w:sz w:val="20"/>
              </w:rPr>
              <w:t>
Педагог қызметкер жұмыс істейтін білім беру ұйымының деңгейі: ___________________</w:t>
            </w:r>
            <w:r>
              <w:br/>
            </w:r>
            <w:r>
              <w:rPr>
                <w:rFonts w:ascii="Times New Roman"/>
                <w:b w:val="false"/>
                <w:i w:val="false"/>
                <w:color w:val="000000"/>
                <w:sz w:val="20"/>
              </w:rPr>
              <w:t>
Тестілеу орны:</w:t>
            </w:r>
            <w:r>
              <w:br/>
            </w:r>
            <w:r>
              <w:rPr>
                <w:rFonts w:ascii="Times New Roman"/>
                <w:b w:val="false"/>
                <w:i w:val="false"/>
                <w:color w:val="000000"/>
                <w:sz w:val="20"/>
              </w:rPr>
              <w:t>
______________________________________________________________________</w:t>
            </w:r>
            <w:r>
              <w:br/>
            </w:r>
            <w:r>
              <w:rPr>
                <w:rFonts w:ascii="Times New Roman"/>
                <w:b w:val="false"/>
                <w:i w:val="false"/>
                <w:color w:val="000000"/>
                <w:sz w:val="20"/>
              </w:rPr>
              <w:t>
Мекенжайы: ________________________________________________________________</w:t>
            </w:r>
            <w:r>
              <w:br/>
            </w:r>
            <w:r>
              <w:rPr>
                <w:rFonts w:ascii="Times New Roman"/>
                <w:b w:val="false"/>
                <w:i w:val="false"/>
                <w:color w:val="000000"/>
                <w:sz w:val="20"/>
              </w:rPr>
              <w:t>
Аудитория: ________________________________</w:t>
            </w:r>
            <w:r>
              <w:br/>
            </w:r>
            <w:r>
              <w:rPr>
                <w:rFonts w:ascii="Times New Roman"/>
                <w:b w:val="false"/>
                <w:i w:val="false"/>
                <w:color w:val="000000"/>
                <w:sz w:val="20"/>
              </w:rPr>
              <w:t>
Тестілеудің тапсыру тілі: ________________________________</w:t>
            </w:r>
            <w:r>
              <w:br/>
            </w:r>
            <w:r>
              <w:rPr>
                <w:rFonts w:ascii="Times New Roman"/>
                <w:b w:val="false"/>
                <w:i w:val="false"/>
                <w:color w:val="000000"/>
                <w:sz w:val="20"/>
              </w:rPr>
              <w:t>
Тестілеу күні: ________________________________</w:t>
            </w:r>
            <w:r>
              <w:br/>
            </w:r>
            <w:r>
              <w:rPr>
                <w:rFonts w:ascii="Times New Roman"/>
                <w:b w:val="false"/>
                <w:i w:val="false"/>
                <w:color w:val="000000"/>
                <w:sz w:val="20"/>
              </w:rPr>
              <w:t>
Тестілеуге тіркелудің басталу уақыты: ________________________________</w:t>
            </w:r>
            <w:r>
              <w:br/>
            </w:r>
            <w:r>
              <w:rPr>
                <w:rFonts w:ascii="Times New Roman"/>
                <w:b w:val="false"/>
                <w:i w:val="false"/>
                <w:color w:val="000000"/>
                <w:sz w:val="20"/>
              </w:rPr>
              <w:t>
Тестілеу пәндері: 1. _____________________________________________</w:t>
            </w:r>
            <w:r>
              <w:br/>
            </w:r>
            <w:r>
              <w:rPr>
                <w:rFonts w:ascii="Times New Roman"/>
                <w:b w:val="false"/>
                <w:i w:val="false"/>
                <w:color w:val="000000"/>
                <w:sz w:val="20"/>
              </w:rPr>
              <w:t>
2. _____________________________________________</w:t>
            </w:r>
            <w:r>
              <w:br/>
            </w:r>
            <w:r>
              <w:rPr>
                <w:rFonts w:ascii="Times New Roman"/>
                <w:b w:val="false"/>
                <w:i w:val="false"/>
                <w:color w:val="000000"/>
                <w:sz w:val="20"/>
              </w:rPr>
              <w:t>
Аттестаттау</w:t>
            </w:r>
            <w:r>
              <w:br/>
            </w:r>
            <w:r>
              <w:rPr>
                <w:rFonts w:ascii="Times New Roman"/>
                <w:b w:val="false"/>
                <w:i w:val="false"/>
                <w:color w:val="000000"/>
                <w:sz w:val="20"/>
              </w:rPr>
              <w:t>
комиссиясының төрағасы: ___________ ________________________________ (қолы) (Т.А.Ә. (бар болған жағдайда)</w:t>
            </w:r>
            <w:r>
              <w:br/>
            </w:r>
            <w:r>
              <w:rPr>
                <w:rFonts w:ascii="Times New Roman"/>
                <w:b w:val="false"/>
                <w:i w:val="false"/>
                <w:color w:val="000000"/>
                <w:sz w:val="20"/>
              </w:rPr>
              <w:t>
Педагог: ___________ ________________________________ (қолы) (Т.А.Ә. (бар болған жағдайда)</w:t>
            </w:r>
            <w:r>
              <w:br/>
            </w:r>
            <w:r>
              <w:rPr>
                <w:rFonts w:ascii="Times New Roman"/>
                <w:b w:val="false"/>
                <w:i w:val="false"/>
                <w:color w:val="000000"/>
                <w:sz w:val="20"/>
              </w:rPr>
              <w:t>
Рұқсат беру күні: __________________________________________________</w:t>
            </w:r>
            <w:r>
              <w:br/>
            </w:r>
            <w:r>
              <w:rPr>
                <w:rFonts w:ascii="Times New Roman"/>
                <w:b w:val="false"/>
                <w:i w:val="false"/>
                <w:color w:val="000000"/>
                <w:sz w:val="20"/>
              </w:rPr>
              <w:t>
</w:t>
            </w:r>
          </w:p>
        </w:tc>
      </w:tr>
      <w:tr>
        <w:trPr>
          <w:trHeight w:val="30" w:hRule="atLeast"/>
        </w:trPr>
        <w:tc>
          <w:tcPr>
            <w:tcW w:w="58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Педагогке жадынама:</w:t>
            </w:r>
            <w:r>
              <w:br/>
            </w:r>
            <w:r>
              <w:rPr>
                <w:rFonts w:ascii="Times New Roman"/>
                <w:b w:val="false"/>
                <w:i w:val="false"/>
                <w:color w:val="000000"/>
                <w:sz w:val="20"/>
              </w:rPr>
              <w:t xml:space="preserve">
Педагогтің өзімен бірге тестілеуге рұқсат қағазы және жеке басын куәландыратын құжаттың түпнұсқасы (жеке куәлік немесе паспорт) болуы тиіс. </w:t>
            </w:r>
            <w:r>
              <w:br/>
            </w:r>
            <w:r>
              <w:rPr>
                <w:rFonts w:ascii="Times New Roman"/>
                <w:b w:val="false"/>
                <w:i w:val="false"/>
                <w:color w:val="000000"/>
                <w:sz w:val="20"/>
              </w:rPr>
              <w:t>
Педагогті тіркеу аяқталғанға дейін тестілеу орнына келуі қажет. Педаготі тіркеу 45 минут жүзеге асырылады және тестілеу басталғанға дейін 15 минут қалғанда аяқталады.</w:t>
            </w:r>
          </w:p>
        </w:tc>
        <w:tc>
          <w:tcPr>
            <w:tcW w:w="6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Педагогке:</w:t>
            </w:r>
            <w:r>
              <w:br/>
            </w:r>
            <w:r>
              <w:rPr>
                <w:rFonts w:ascii="Times New Roman"/>
                <w:b w:val="false"/>
                <w:i w:val="false"/>
                <w:color w:val="000000"/>
                <w:sz w:val="20"/>
              </w:rPr>
              <w:t>
Өзімен бірге анықтамалық әдебиеттерді, жазба кітаптарын, диктофондарды, ұялы телефондарды, электрондық құрылғыларды және сол сияқтыларды, сондай-ақ тестілердің мазмұнын және оларға дұрыс жауаптар кодтарын ашатын мәліметтерді алып жүруге немесе пайдалануға;</w:t>
            </w:r>
            <w:r>
              <w:br/>
            </w:r>
            <w:r>
              <w:rPr>
                <w:rFonts w:ascii="Times New Roman"/>
                <w:b w:val="false"/>
                <w:i w:val="false"/>
                <w:color w:val="000000"/>
                <w:sz w:val="20"/>
              </w:rPr>
              <w:t>
басқа педагогтермен сөйлесуге;</w:t>
            </w:r>
            <w:r>
              <w:br/>
            </w:r>
            <w:r>
              <w:rPr>
                <w:rFonts w:ascii="Times New Roman"/>
                <w:b w:val="false"/>
                <w:i w:val="false"/>
                <w:color w:val="000000"/>
                <w:sz w:val="20"/>
              </w:rPr>
              <w:t>
орнынан орын ауыстыруға;</w:t>
            </w:r>
            <w:r>
              <w:br/>
            </w:r>
            <w:r>
              <w:rPr>
                <w:rFonts w:ascii="Times New Roman"/>
                <w:b w:val="false"/>
                <w:i w:val="false"/>
                <w:color w:val="000000"/>
                <w:sz w:val="20"/>
              </w:rPr>
              <w:t>
кезекшінің рұқсатынсыз аудиториядан шығуға жол берілмейді.</w:t>
            </w:r>
            <w:r>
              <w:br/>
            </w:r>
            <w:r>
              <w:rPr>
                <w:rFonts w:ascii="Times New Roman"/>
                <w:b w:val="false"/>
                <w:i w:val="false"/>
                <w:color w:val="000000"/>
                <w:sz w:val="20"/>
              </w:rPr>
              <w:t>
Ереже бұзылған және тыйым салынған заттар анықталған жағдайда тиісті акт жасалады, педагог аудиториядан шығарылады, нәтижелері жойылады.</w:t>
            </w:r>
            <w:r>
              <w:br/>
            </w:r>
            <w:r>
              <w:rPr>
                <w:rFonts w:ascii="Times New Roman"/>
                <w:b w:val="false"/>
                <w:i w:val="false"/>
                <w:color w:val="000000"/>
                <w:sz w:val="20"/>
              </w:rPr>
              <w:t>
Нәтижелері бейне материалдарды зерттеу шеңберінде тестілеу аяқталғаннан кейін де жойылуы мүмкін.</w:t>
            </w:r>
            <w:r>
              <w:br/>
            </w:r>
            <w:r>
              <w:rPr>
                <w:rFonts w:ascii="Times New Roman"/>
                <w:b w:val="false"/>
                <w:i w:val="false"/>
                <w:color w:val="000000"/>
                <w:sz w:val="20"/>
              </w:rPr>
              <w:t>
Жұмыс істеу үшін әрбір педагогке А4 форматындағы үш парақ беріледі. Тестілеу аяқталғаннан кейін Министрлік өкіліне парақтарды тапсыру қажет.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 жадынамамен таныстым және наразылығым жоқ.</w:t>
            </w:r>
            <w:r>
              <w:br/>
            </w:r>
            <w:r>
              <w:rPr>
                <w:rFonts w:ascii="Times New Roman"/>
                <w:b w:val="false"/>
                <w:i w:val="false"/>
                <w:color w:val="000000"/>
                <w:sz w:val="20"/>
              </w:rPr>
              <w:t>
Рұқсаттамадағы деректер дұрыс екенін растаймын _______________________________________________________________________</w:t>
            </w:r>
            <w:r>
              <w:br/>
            </w:r>
            <w:r>
              <w:rPr>
                <w:rFonts w:ascii="Times New Roman"/>
                <w:b w:val="false"/>
                <w:i w:val="false"/>
                <w:color w:val="000000"/>
                <w:sz w:val="20"/>
              </w:rPr>
              <w:t>
(Педагогтің қолы)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r>
              <w:br/>
            </w: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педагогтерді және</w:t>
            </w:r>
            <w:r>
              <w:br/>
            </w:r>
            <w:r>
              <w:rPr>
                <w:rFonts w:ascii="Times New Roman"/>
                <w:b w:val="false"/>
                <w:i w:val="false"/>
                <w:color w:val="000000"/>
                <w:sz w:val="20"/>
              </w:rPr>
              <w:t>білім және ғылым саласындағы</w:t>
            </w:r>
            <w:r>
              <w:br/>
            </w:r>
            <w:r>
              <w:rPr>
                <w:rFonts w:ascii="Times New Roman"/>
                <w:b w:val="false"/>
                <w:i w:val="false"/>
                <w:color w:val="000000"/>
                <w:sz w:val="20"/>
              </w:rPr>
              <w:t>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шарттарына</w:t>
            </w:r>
            <w:r>
              <w:br/>
            </w:r>
            <w:r>
              <w:rPr>
                <w:rFonts w:ascii="Times New Roman"/>
                <w:b w:val="false"/>
                <w:i w:val="false"/>
                <w:color w:val="000000"/>
                <w:sz w:val="20"/>
              </w:rPr>
              <w:t>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Аудиторияда тәртіп ережесін бұзған педагогті аудиториядан шығару және заттарды табу актісі</w:t>
      </w:r>
    </w:p>
    <w:p>
      <w:pPr>
        <w:spacing w:after="0"/>
        <w:ind w:left="0"/>
        <w:jc w:val="both"/>
      </w:pPr>
      <w:r>
        <w:rPr>
          <w:rFonts w:ascii="Times New Roman"/>
          <w:b w:val="false"/>
          <w:i w:val="false"/>
          <w:color w:val="000000"/>
          <w:sz w:val="28"/>
        </w:rPr>
        <w:t>
      Тестілеуді өткізу орны</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"______"_______________20____ж. ______сағ._______мин.</w:t>
      </w:r>
    </w:p>
    <w:p>
      <w:pPr>
        <w:spacing w:after="0"/>
        <w:ind w:left="0"/>
        <w:jc w:val="both"/>
      </w:pPr>
      <w:r>
        <w:rPr>
          <w:rFonts w:ascii="Times New Roman"/>
          <w:b w:val="false"/>
          <w:i w:val="false"/>
          <w:color w:val="000000"/>
          <w:sz w:val="28"/>
        </w:rPr>
        <w:t>
      Осы акт _____________________ туралы</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педагог__________________________________________________________,</w:t>
      </w:r>
    </w:p>
    <w:p>
      <w:pPr>
        <w:spacing w:after="0"/>
        <w:ind w:left="0"/>
        <w:jc w:val="both"/>
      </w:pPr>
      <w:r>
        <w:rPr>
          <w:rFonts w:ascii="Times New Roman"/>
          <w:b w:val="false"/>
          <w:i w:val="false"/>
          <w:color w:val="000000"/>
          <w:sz w:val="28"/>
        </w:rPr>
        <w:t>
      (Т.А.Ә. (бар болған жағдайда)</w:t>
      </w:r>
    </w:p>
    <w:p>
      <w:pPr>
        <w:spacing w:after="0"/>
        <w:ind w:left="0"/>
        <w:jc w:val="both"/>
      </w:pPr>
      <w:r>
        <w:rPr>
          <w:rFonts w:ascii="Times New Roman"/>
          <w:b w:val="false"/>
          <w:i w:val="false"/>
          <w:color w:val="000000"/>
          <w:sz w:val="28"/>
        </w:rPr>
        <w:t>
      АКТ______________________________________________________________</w:t>
      </w:r>
    </w:p>
    <w:p>
      <w:pPr>
        <w:spacing w:after="0"/>
        <w:ind w:left="0"/>
        <w:jc w:val="both"/>
      </w:pPr>
      <w:r>
        <w:rPr>
          <w:rFonts w:ascii="Times New Roman"/>
          <w:b w:val="false"/>
          <w:i w:val="false"/>
          <w:color w:val="000000"/>
          <w:sz w:val="28"/>
        </w:rPr>
        <w:t>
      (Т.А.Ә. (бар болған жағдайда)</w:t>
      </w:r>
    </w:p>
    <w:p>
      <w:pPr>
        <w:spacing w:after="0"/>
        <w:ind w:left="0"/>
        <w:jc w:val="both"/>
      </w:pPr>
      <w:r>
        <w:rPr>
          <w:rFonts w:ascii="Times New Roman"/>
          <w:b w:val="false"/>
          <w:i w:val="false"/>
          <w:color w:val="000000"/>
          <w:sz w:val="28"/>
        </w:rPr>
        <w:t>
      (аудитория № ___, орны № ____, нұсқа № _______) тестілеу уақытында аудиторияда жүріс-тұрыс ережесін бұзды):</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бұзушылық фактісі. Осы фактінің негізінде материалдар алынды, білім беру ұйымының басшысы аудиториядан шығарылды, тестілеу қорытындысы жойылды.</w:t>
      </w:r>
    </w:p>
    <w:p>
      <w:pPr>
        <w:spacing w:after="0"/>
        <w:ind w:left="0"/>
        <w:jc w:val="both"/>
      </w:pPr>
      <w:r>
        <w:rPr>
          <w:rFonts w:ascii="Times New Roman"/>
          <w:b w:val="false"/>
          <w:i w:val="false"/>
          <w:color w:val="000000"/>
          <w:sz w:val="28"/>
        </w:rPr>
        <w:t>
      Актімен таныстым: ______________________________________</w:t>
      </w:r>
    </w:p>
    <w:p>
      <w:pPr>
        <w:spacing w:after="0"/>
        <w:ind w:left="0"/>
        <w:jc w:val="both"/>
      </w:pPr>
      <w:r>
        <w:rPr>
          <w:rFonts w:ascii="Times New Roman"/>
          <w:b w:val="false"/>
          <w:i w:val="false"/>
          <w:color w:val="000000"/>
          <w:sz w:val="28"/>
        </w:rPr>
        <w:t>
      (педагогтің Т.А.Ә. (бар болған жағдайда), қолы)</w:t>
      </w:r>
    </w:p>
    <w:p>
      <w:pPr>
        <w:spacing w:after="0"/>
        <w:ind w:left="0"/>
        <w:jc w:val="both"/>
      </w:pPr>
      <w:r>
        <w:rPr>
          <w:rFonts w:ascii="Times New Roman"/>
          <w:b w:val="false"/>
          <w:i w:val="false"/>
          <w:color w:val="000000"/>
          <w:sz w:val="28"/>
        </w:rPr>
        <w:t>
      Аудитория бойынша кезекші ______________________________________</w:t>
      </w:r>
    </w:p>
    <w:p>
      <w:pPr>
        <w:spacing w:after="0"/>
        <w:ind w:left="0"/>
        <w:jc w:val="both"/>
      </w:pPr>
      <w:r>
        <w:rPr>
          <w:rFonts w:ascii="Times New Roman"/>
          <w:b w:val="false"/>
          <w:i w:val="false"/>
          <w:color w:val="000000"/>
          <w:sz w:val="28"/>
        </w:rPr>
        <w:t>
      (Т.А.Ә. (бар болған жағдайда), қолы)</w:t>
      </w:r>
    </w:p>
    <w:p>
      <w:pPr>
        <w:spacing w:after="0"/>
        <w:ind w:left="0"/>
        <w:jc w:val="both"/>
      </w:pPr>
      <w:r>
        <w:rPr>
          <w:rFonts w:ascii="Times New Roman"/>
          <w:b w:val="false"/>
          <w:i w:val="false"/>
          <w:color w:val="000000"/>
          <w:sz w:val="28"/>
        </w:rPr>
        <w:t xml:space="preserve">
      Тестілеуді өткізуге жауапты ____________________________ </w:t>
      </w:r>
    </w:p>
    <w:p>
      <w:pPr>
        <w:spacing w:after="0"/>
        <w:ind w:left="0"/>
        <w:jc w:val="both"/>
      </w:pPr>
      <w:r>
        <w:rPr>
          <w:rFonts w:ascii="Times New Roman"/>
          <w:b w:val="false"/>
          <w:i w:val="false"/>
          <w:color w:val="000000"/>
          <w:sz w:val="28"/>
        </w:rPr>
        <w:t>
      (Т.А.Ә. (бар болған жағдайда), қолы)</w:t>
      </w:r>
    </w:p>
    <w:p>
      <w:pPr>
        <w:spacing w:after="0"/>
        <w:ind w:left="0"/>
        <w:jc w:val="both"/>
      </w:pPr>
      <w:r>
        <w:rPr>
          <w:rFonts w:ascii="Times New Roman"/>
          <w:b w:val="false"/>
          <w:i w:val="false"/>
          <w:color w:val="000000"/>
          <w:sz w:val="28"/>
        </w:rPr>
        <w:t>
      Комиссия төрағасы _______________________________</w:t>
      </w:r>
    </w:p>
    <w:p>
      <w:pPr>
        <w:spacing w:after="0"/>
        <w:ind w:left="0"/>
        <w:jc w:val="both"/>
      </w:pPr>
      <w:r>
        <w:rPr>
          <w:rFonts w:ascii="Times New Roman"/>
          <w:b w:val="false"/>
          <w:i w:val="false"/>
          <w:color w:val="000000"/>
          <w:sz w:val="28"/>
        </w:rPr>
        <w:t>
      (Т.А.Ә. (бар болған жағдайда), қолы)</w:t>
      </w:r>
    </w:p>
    <w:p>
      <w:pPr>
        <w:spacing w:after="0"/>
        <w:ind w:left="0"/>
        <w:jc w:val="both"/>
      </w:pPr>
      <w:r>
        <w:rPr>
          <w:rFonts w:ascii="Times New Roman"/>
          <w:b w:val="false"/>
          <w:i w:val="false"/>
          <w:color w:val="000000"/>
          <w:sz w:val="28"/>
        </w:rPr>
        <w:t>
      Күні:________</w:t>
      </w:r>
    </w:p>
    <w:p>
      <w:pPr>
        <w:spacing w:after="0"/>
        <w:ind w:left="0"/>
        <w:jc w:val="both"/>
      </w:pPr>
      <w:r>
        <w:rPr>
          <w:rFonts w:ascii="Times New Roman"/>
          <w:b w:val="false"/>
          <w:i w:val="false"/>
          <w:color w:val="000000"/>
          <w:sz w:val="28"/>
        </w:rPr>
        <w:t>
      Мөр орны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r>
              <w:br/>
            </w: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педагогтерді және</w:t>
            </w:r>
            <w:r>
              <w:br/>
            </w:r>
            <w:r>
              <w:rPr>
                <w:rFonts w:ascii="Times New Roman"/>
                <w:b w:val="false"/>
                <w:i w:val="false"/>
                <w:color w:val="000000"/>
                <w:sz w:val="20"/>
              </w:rPr>
              <w:t>білім және ғылым саласындағы</w:t>
            </w:r>
            <w:r>
              <w:br/>
            </w:r>
            <w:r>
              <w:rPr>
                <w:rFonts w:ascii="Times New Roman"/>
                <w:b w:val="false"/>
                <w:i w:val="false"/>
                <w:color w:val="000000"/>
                <w:sz w:val="20"/>
              </w:rPr>
              <w:t>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шарттарына</w:t>
            </w:r>
            <w:r>
              <w:br/>
            </w:r>
            <w:r>
              <w:rPr>
                <w:rFonts w:ascii="Times New Roman"/>
                <w:b w:val="false"/>
                <w:i w:val="false"/>
                <w:color w:val="000000"/>
                <w:sz w:val="20"/>
              </w:rPr>
              <w:t>4-қосымша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Тестілеуде бөгде адамды анықтау актісі</w:t>
      </w:r>
    </w:p>
    <w:p>
      <w:pPr>
        <w:spacing w:after="0"/>
        <w:ind w:left="0"/>
        <w:jc w:val="both"/>
      </w:pPr>
      <w:r>
        <w:rPr>
          <w:rFonts w:ascii="Times New Roman"/>
          <w:b w:val="false"/>
          <w:i w:val="false"/>
          <w:color w:val="000000"/>
          <w:sz w:val="28"/>
        </w:rPr>
        <w:t>
      Тестілеуді өткізу орны</w:t>
      </w:r>
    </w:p>
    <w:p>
      <w:pPr>
        <w:spacing w:after="0"/>
        <w:ind w:left="0"/>
        <w:jc w:val="both"/>
      </w:pPr>
      <w:r>
        <w:rPr>
          <w:rFonts w:ascii="Times New Roman"/>
          <w:b w:val="false"/>
          <w:i w:val="false"/>
          <w:color w:val="000000"/>
          <w:sz w:val="28"/>
        </w:rPr>
        <w:t>
      _________________________________________________________</w:t>
      </w:r>
    </w:p>
    <w:p>
      <w:pPr>
        <w:spacing w:after="0"/>
        <w:ind w:left="0"/>
        <w:jc w:val="both"/>
      </w:pPr>
      <w:r>
        <w:rPr>
          <w:rFonts w:ascii="Times New Roman"/>
          <w:b w:val="false"/>
          <w:i w:val="false"/>
          <w:color w:val="000000"/>
          <w:sz w:val="28"/>
        </w:rPr>
        <w:t>
      "______"_______________20____ж. ______сағ._______мин.</w:t>
      </w:r>
    </w:p>
    <w:p>
      <w:pPr>
        <w:spacing w:after="0"/>
        <w:ind w:left="0"/>
        <w:jc w:val="both"/>
      </w:pPr>
      <w:r>
        <w:rPr>
          <w:rFonts w:ascii="Times New Roman"/>
          <w:b w:val="false"/>
          <w:i w:val="false"/>
          <w:color w:val="000000"/>
          <w:sz w:val="28"/>
        </w:rPr>
        <w:t>
      Осы акт __________________________________________________ жасалды</w:t>
      </w:r>
    </w:p>
    <w:p>
      <w:pPr>
        <w:spacing w:after="0"/>
        <w:ind w:left="0"/>
        <w:jc w:val="both"/>
      </w:pPr>
      <w:r>
        <w:rPr>
          <w:rFonts w:ascii="Times New Roman"/>
          <w:b w:val="false"/>
          <w:i w:val="false"/>
          <w:color w:val="000000"/>
          <w:sz w:val="28"/>
        </w:rPr>
        <w:t>
      (Т.А.Ә. бар болған жағдайда)</w:t>
      </w:r>
    </w:p>
    <w:p>
      <w:pPr>
        <w:spacing w:after="0"/>
        <w:ind w:left="0"/>
        <w:jc w:val="both"/>
      </w:pPr>
      <w:r>
        <w:rPr>
          <w:rFonts w:ascii="Times New Roman"/>
          <w:b w:val="false"/>
          <w:i w:val="false"/>
          <w:color w:val="000000"/>
          <w:sz w:val="28"/>
        </w:rPr>
        <w:t>
      азамат тестілеу тапсыру барысында</w:t>
      </w:r>
    </w:p>
    <w:p>
      <w:pPr>
        <w:spacing w:after="0"/>
        <w:ind w:left="0"/>
        <w:jc w:val="both"/>
      </w:pPr>
      <w:r>
        <w:rPr>
          <w:rFonts w:ascii="Times New Roman"/>
          <w:b w:val="false"/>
          <w:i w:val="false"/>
          <w:color w:val="000000"/>
          <w:sz w:val="28"/>
        </w:rPr>
        <w:t>
      _________________________________________________ фактісі анықталды.</w:t>
      </w:r>
    </w:p>
    <w:p>
      <w:pPr>
        <w:spacing w:after="0"/>
        <w:ind w:left="0"/>
        <w:jc w:val="both"/>
      </w:pPr>
      <w:r>
        <w:rPr>
          <w:rFonts w:ascii="Times New Roman"/>
          <w:b w:val="false"/>
          <w:i w:val="false"/>
          <w:color w:val="000000"/>
          <w:sz w:val="28"/>
        </w:rPr>
        <w:t>
      Т.А.Ә. (бар болған жағдайда)</w:t>
      </w:r>
    </w:p>
    <w:p>
      <w:pPr>
        <w:spacing w:after="0"/>
        <w:ind w:left="0"/>
        <w:jc w:val="both"/>
      </w:pPr>
      <w:r>
        <w:rPr>
          <w:rFonts w:ascii="Times New Roman"/>
          <w:b w:val="false"/>
          <w:i w:val="false"/>
          <w:color w:val="000000"/>
          <w:sz w:val="28"/>
        </w:rPr>
        <w:t>
      _________________________________________________ педагогтің орнына</w:t>
      </w:r>
    </w:p>
    <w:p>
      <w:pPr>
        <w:spacing w:after="0"/>
        <w:ind w:left="0"/>
        <w:jc w:val="both"/>
      </w:pPr>
      <w:r>
        <w:rPr>
          <w:rFonts w:ascii="Times New Roman"/>
          <w:b w:val="false"/>
          <w:i w:val="false"/>
          <w:color w:val="000000"/>
          <w:sz w:val="28"/>
        </w:rPr>
        <w:t>
      АКТ_________________________________________________________________</w:t>
      </w:r>
    </w:p>
    <w:p>
      <w:pPr>
        <w:spacing w:after="0"/>
        <w:ind w:left="0"/>
        <w:jc w:val="both"/>
      </w:pPr>
      <w:r>
        <w:rPr>
          <w:rFonts w:ascii="Times New Roman"/>
          <w:b w:val="false"/>
          <w:i w:val="false"/>
          <w:color w:val="000000"/>
          <w:sz w:val="28"/>
        </w:rPr>
        <w:t>
      Т.А.Ә.(бар болған жағдайда)</w:t>
      </w:r>
    </w:p>
    <w:p>
      <w:pPr>
        <w:spacing w:after="0"/>
        <w:ind w:left="0"/>
        <w:jc w:val="both"/>
      </w:pPr>
      <w:r>
        <w:rPr>
          <w:rFonts w:ascii="Times New Roman"/>
          <w:b w:val="false"/>
          <w:i w:val="false"/>
          <w:color w:val="000000"/>
          <w:sz w:val="28"/>
        </w:rPr>
        <w:t xml:space="preserve">
      Осы фактінің негізінде аудиторияға кірген жағдайда материал алынды, білім беру ұйымының басшысы аудиториядан шығарылды, тестілеу нәтижелері жойылды; ғимаратқа кірген кезде жалған тұлғаны анықтаған жағдайда-тестілеуді тапсырғанға дейін жіберілмеуі. </w:t>
      </w:r>
    </w:p>
    <w:p>
      <w:pPr>
        <w:spacing w:after="0"/>
        <w:ind w:left="0"/>
        <w:jc w:val="both"/>
      </w:pPr>
      <w:r>
        <w:rPr>
          <w:rFonts w:ascii="Times New Roman"/>
          <w:b w:val="false"/>
          <w:i w:val="false"/>
          <w:color w:val="000000"/>
          <w:sz w:val="28"/>
        </w:rPr>
        <w:t>
      Актімен таныстым: __________________________________</w:t>
      </w:r>
    </w:p>
    <w:p>
      <w:pPr>
        <w:spacing w:after="0"/>
        <w:ind w:left="0"/>
        <w:jc w:val="both"/>
      </w:pPr>
      <w:r>
        <w:rPr>
          <w:rFonts w:ascii="Times New Roman"/>
          <w:b w:val="false"/>
          <w:i w:val="false"/>
          <w:color w:val="000000"/>
          <w:sz w:val="28"/>
        </w:rPr>
        <w:t>
      (педагогтің Т.А.Ә. (бар болған жағдайда), қолы)</w:t>
      </w:r>
    </w:p>
    <w:p>
      <w:pPr>
        <w:spacing w:after="0"/>
        <w:ind w:left="0"/>
        <w:jc w:val="both"/>
      </w:pPr>
      <w:r>
        <w:rPr>
          <w:rFonts w:ascii="Times New Roman"/>
          <w:b w:val="false"/>
          <w:i w:val="false"/>
          <w:color w:val="000000"/>
          <w:sz w:val="28"/>
        </w:rPr>
        <w:t>
      Аудитория бойынша кезекші __________________________________</w:t>
      </w:r>
    </w:p>
    <w:p>
      <w:pPr>
        <w:spacing w:after="0"/>
        <w:ind w:left="0"/>
        <w:jc w:val="both"/>
      </w:pPr>
      <w:r>
        <w:rPr>
          <w:rFonts w:ascii="Times New Roman"/>
          <w:b w:val="false"/>
          <w:i w:val="false"/>
          <w:color w:val="000000"/>
          <w:sz w:val="28"/>
        </w:rPr>
        <w:t>
      (Т.А.Ә. (бар болған жағдайда), қолы)</w:t>
      </w:r>
    </w:p>
    <w:p>
      <w:pPr>
        <w:spacing w:after="0"/>
        <w:ind w:left="0"/>
        <w:jc w:val="both"/>
      </w:pPr>
      <w:r>
        <w:rPr>
          <w:rFonts w:ascii="Times New Roman"/>
          <w:b w:val="false"/>
          <w:i w:val="false"/>
          <w:color w:val="000000"/>
          <w:sz w:val="28"/>
        </w:rPr>
        <w:t>
      Тестілеуді өткізуге жауапты ______________________________</w:t>
      </w:r>
    </w:p>
    <w:p>
      <w:pPr>
        <w:spacing w:after="0"/>
        <w:ind w:left="0"/>
        <w:jc w:val="both"/>
      </w:pPr>
      <w:r>
        <w:rPr>
          <w:rFonts w:ascii="Times New Roman"/>
          <w:b w:val="false"/>
          <w:i w:val="false"/>
          <w:color w:val="000000"/>
          <w:sz w:val="28"/>
        </w:rPr>
        <w:t>
      (Т.А.Ә.) (бар болған жағдайда), қолы)</w:t>
      </w:r>
    </w:p>
    <w:p>
      <w:pPr>
        <w:spacing w:after="0"/>
        <w:ind w:left="0"/>
        <w:jc w:val="both"/>
      </w:pPr>
      <w:r>
        <w:rPr>
          <w:rFonts w:ascii="Times New Roman"/>
          <w:b w:val="false"/>
          <w:i w:val="false"/>
          <w:color w:val="000000"/>
          <w:sz w:val="28"/>
        </w:rPr>
        <w:t>
      Комиссия төрағасы _______________________________</w:t>
      </w:r>
    </w:p>
    <w:p>
      <w:pPr>
        <w:spacing w:after="0"/>
        <w:ind w:left="0"/>
        <w:jc w:val="both"/>
      </w:pPr>
      <w:r>
        <w:rPr>
          <w:rFonts w:ascii="Times New Roman"/>
          <w:b w:val="false"/>
          <w:i w:val="false"/>
          <w:color w:val="000000"/>
          <w:sz w:val="28"/>
        </w:rPr>
        <w:t>
      (Т.А.Ә. (бар болған жағдайда), қолы)</w:t>
      </w:r>
    </w:p>
    <w:p>
      <w:pPr>
        <w:spacing w:after="0"/>
        <w:ind w:left="0"/>
        <w:jc w:val="both"/>
      </w:pPr>
      <w:r>
        <w:rPr>
          <w:rFonts w:ascii="Times New Roman"/>
          <w:b w:val="false"/>
          <w:i w:val="false"/>
          <w:color w:val="000000"/>
          <w:sz w:val="28"/>
        </w:rPr>
        <w:t>
      Күні:________</w:t>
      </w:r>
    </w:p>
    <w:p>
      <w:pPr>
        <w:spacing w:after="0"/>
        <w:ind w:left="0"/>
        <w:jc w:val="both"/>
      </w:pPr>
      <w:r>
        <w:rPr>
          <w:rFonts w:ascii="Times New Roman"/>
          <w:b w:val="false"/>
          <w:i w:val="false"/>
          <w:color w:val="000000"/>
          <w:sz w:val="28"/>
        </w:rPr>
        <w:t>
      Мөр орны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r>
              <w:br/>
            </w: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педагогтерді және</w:t>
            </w:r>
            <w:r>
              <w:br/>
            </w:r>
            <w:r>
              <w:rPr>
                <w:rFonts w:ascii="Times New Roman"/>
                <w:b w:val="false"/>
                <w:i w:val="false"/>
                <w:color w:val="000000"/>
                <w:sz w:val="20"/>
              </w:rPr>
              <w:t>білім және ғылым саласындағы</w:t>
            </w:r>
            <w:r>
              <w:br/>
            </w:r>
            <w:r>
              <w:rPr>
                <w:rFonts w:ascii="Times New Roman"/>
                <w:b w:val="false"/>
                <w:i w:val="false"/>
                <w:color w:val="000000"/>
                <w:sz w:val="20"/>
              </w:rPr>
              <w:t>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шарттарына</w:t>
            </w:r>
            <w:r>
              <w:br/>
            </w:r>
            <w:r>
              <w:rPr>
                <w:rFonts w:ascii="Times New Roman"/>
                <w:b w:val="false"/>
                <w:i w:val="false"/>
                <w:color w:val="000000"/>
                <w:sz w:val="20"/>
              </w:rPr>
              <w:t>5-қосымша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Ұлттық біліктілік тестілеуден өткені туралы анықтама </w:t>
      </w:r>
    </w:p>
    <w:p>
      <w:pPr>
        <w:spacing w:after="0"/>
        <w:ind w:left="0"/>
        <w:jc w:val="both"/>
      </w:pPr>
      <w:r>
        <w:rPr>
          <w:rFonts w:ascii="Times New Roman"/>
          <w:b w:val="false"/>
          <w:i w:val="false"/>
          <w:color w:val="000000"/>
          <w:sz w:val="28"/>
        </w:rPr>
        <w:t>
      _____________________біліктілігі бойынша _____________ қаласында 20______жылғы _____айы_____күні ұлттық біліктілік тестілеуге қатысты</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(Т.А.Ә. (бар болған жағдайда), қолы)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385"/>
        <w:gridCol w:w="3305"/>
        <w:gridCol w:w="4223"/>
        <w:gridCol w:w="2387"/>
      </w:tblGrid>
      <w:tr>
        <w:trPr>
          <w:trHeight w:val="30" w:hRule="atLeast"/>
        </w:trPr>
        <w:tc>
          <w:tcPr>
            <w:tcW w:w="2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Үлгі атауы</w:t>
            </w:r>
          </w:p>
        </w:tc>
        <w:tc>
          <w:tcPr>
            <w:tcW w:w="33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Тест тапсырмаларының саны</w:t>
            </w:r>
          </w:p>
        </w:tc>
        <w:tc>
          <w:tcPr>
            <w:tcW w:w="42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балл саны</w:t>
            </w:r>
          </w:p>
        </w:tc>
        <w:tc>
          <w:tcPr>
            <w:tcW w:w="23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Жиналған балл</w:t>
            </w:r>
          </w:p>
        </w:tc>
      </w:tr>
      <w:tr>
        <w:trPr>
          <w:trHeight w:val="30" w:hRule="atLeast"/>
        </w:trPr>
        <w:tc>
          <w:tcPr>
            <w:tcW w:w="2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білуі</w:t>
            </w:r>
          </w:p>
        </w:tc>
        <w:tc>
          <w:tcPr>
            <w:tcW w:w="33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23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Жауапты тұлға: _____________________________</w:t>
      </w:r>
    </w:p>
    <w:p>
      <w:pPr>
        <w:spacing w:after="0"/>
        <w:ind w:left="0"/>
        <w:jc w:val="both"/>
      </w:pPr>
      <w:r>
        <w:rPr>
          <w:rFonts w:ascii="Times New Roman"/>
          <w:b w:val="false"/>
          <w:i w:val="false"/>
          <w:color w:val="000000"/>
          <w:sz w:val="28"/>
        </w:rPr>
        <w:t>
      (Т.А.Ә., (бар болған жағдайда),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r>
              <w:br/>
            </w: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педагогтерді және</w:t>
            </w:r>
            <w:r>
              <w:br/>
            </w:r>
            <w:r>
              <w:rPr>
                <w:rFonts w:ascii="Times New Roman"/>
                <w:b w:val="false"/>
                <w:i w:val="false"/>
                <w:color w:val="000000"/>
                <w:sz w:val="20"/>
              </w:rPr>
              <w:t>білім және ғылым саласындағы</w:t>
            </w:r>
            <w:r>
              <w:br/>
            </w:r>
            <w:r>
              <w:rPr>
                <w:rFonts w:ascii="Times New Roman"/>
                <w:b w:val="false"/>
                <w:i w:val="false"/>
                <w:color w:val="000000"/>
                <w:sz w:val="20"/>
              </w:rPr>
              <w:t>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шарттарына</w:t>
            </w:r>
            <w:r>
              <w:br/>
            </w:r>
            <w:r>
              <w:rPr>
                <w:rFonts w:ascii="Times New Roman"/>
                <w:b w:val="false"/>
                <w:i w:val="false"/>
                <w:color w:val="000000"/>
                <w:sz w:val="20"/>
              </w:rPr>
              <w:t>6-қосымша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Аттестаттау комиссиясының</w:t>
            </w:r>
            <w:r>
              <w:br/>
            </w:r>
            <w:r>
              <w:rPr>
                <w:rFonts w:ascii="Times New Roman"/>
                <w:b w:val="false"/>
                <w:i w:val="false"/>
                <w:color w:val="000000"/>
                <w:sz w:val="20"/>
              </w:rPr>
              <w:t>төрағасы</w:t>
            </w:r>
            <w:r>
              <w:br/>
            </w:r>
            <w:r>
              <w:rPr>
                <w:rFonts w:ascii="Times New Roman"/>
                <w:b w:val="false"/>
                <w:i w:val="false"/>
                <w:color w:val="000000"/>
                <w:sz w:val="20"/>
              </w:rPr>
              <w:t>____________________________</w:t>
            </w:r>
            <w:r>
              <w:br/>
            </w:r>
            <w:r>
              <w:rPr>
                <w:rFonts w:ascii="Times New Roman"/>
                <w:b w:val="false"/>
                <w:i w:val="false"/>
                <w:color w:val="000000"/>
                <w:sz w:val="20"/>
              </w:rPr>
              <w:t>(білім беру ұйымының атауы),</w:t>
            </w:r>
            <w:r>
              <w:br/>
            </w:r>
            <w:r>
              <w:rPr>
                <w:rFonts w:ascii="Times New Roman"/>
                <w:b w:val="false"/>
                <w:i w:val="false"/>
                <w:color w:val="000000"/>
                <w:sz w:val="20"/>
              </w:rPr>
              <w:t>аудандық (қалалық) бөлімдері,</w:t>
            </w:r>
            <w:r>
              <w:br/>
            </w:r>
            <w:r>
              <w:rPr>
                <w:rFonts w:ascii="Times New Roman"/>
                <w:b w:val="false"/>
                <w:i w:val="false"/>
                <w:color w:val="000000"/>
                <w:sz w:val="20"/>
              </w:rPr>
              <w:t>облыстардың, облыстардың,</w:t>
            </w:r>
            <w:r>
              <w:br/>
            </w:r>
            <w:r>
              <w:rPr>
                <w:rFonts w:ascii="Times New Roman"/>
                <w:b w:val="false"/>
                <w:i w:val="false"/>
                <w:color w:val="000000"/>
                <w:sz w:val="20"/>
              </w:rPr>
              <w:t>республикалық маңызы бар</w:t>
            </w:r>
            <w:r>
              <w:br/>
            </w:r>
            <w:r>
              <w:rPr>
                <w:rFonts w:ascii="Times New Roman"/>
                <w:b w:val="false"/>
                <w:i w:val="false"/>
                <w:color w:val="000000"/>
                <w:sz w:val="20"/>
              </w:rPr>
              <w:t>қалалардың және астананың</w:t>
            </w:r>
            <w:r>
              <w:br/>
            </w:r>
            <w:r>
              <w:rPr>
                <w:rFonts w:ascii="Times New Roman"/>
                <w:b w:val="false"/>
                <w:i w:val="false"/>
                <w:color w:val="000000"/>
                <w:sz w:val="20"/>
              </w:rPr>
              <w:t>білім басқармалары, уәкілетті</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орган)</w:t>
            </w:r>
          </w:p>
        </w:tc>
      </w:tr>
    </w:tbl>
    <w:p>
      <w:pPr>
        <w:spacing w:after="0"/>
        <w:ind w:left="0"/>
        <w:jc w:val="left"/>
      </w:pPr>
      <w:r>
        <w:rPr>
          <w:rFonts w:ascii="Times New Roman"/>
          <w:b/>
          <w:i w:val="false"/>
          <w:color w:val="000000"/>
        </w:rPr>
        <w:t xml:space="preserve"> Біліктілік санатын беру (растау) рәсіміне қатысуға өтініш Аттестаттауға қатысуға өтініш</w:t>
      </w:r>
    </w:p>
    <w:p>
      <w:pPr>
        <w:spacing w:after="0"/>
        <w:ind w:left="0"/>
        <w:jc w:val="both"/>
      </w:pPr>
      <w:r>
        <w:rPr>
          <w:rFonts w:ascii="Times New Roman"/>
          <w:b w:val="false"/>
          <w:i w:val="false"/>
          <w:color w:val="000000"/>
          <w:sz w:val="28"/>
        </w:rPr>
        <w:t xml:space="preserve">
      Мен, ______________________________________________, </w:t>
      </w:r>
    </w:p>
    <w:p>
      <w:pPr>
        <w:spacing w:after="0"/>
        <w:ind w:left="0"/>
        <w:jc w:val="both"/>
      </w:pPr>
      <w:r>
        <w:rPr>
          <w:rFonts w:ascii="Times New Roman"/>
          <w:b w:val="false"/>
          <w:i w:val="false"/>
          <w:color w:val="000000"/>
          <w:sz w:val="28"/>
        </w:rPr>
        <w:t>
      ЖСН _____________ (педагогтің Т.А.Ә. (бар болған жағдайда)</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(лауазымы, жұмыс орны)</w:t>
      </w:r>
    </w:p>
    <w:p>
      <w:pPr>
        <w:spacing w:after="0"/>
        <w:ind w:left="0"/>
        <w:jc w:val="both"/>
      </w:pPr>
      <w:r>
        <w:rPr>
          <w:rFonts w:ascii="Times New Roman"/>
          <w:b w:val="false"/>
          <w:i w:val="false"/>
          <w:color w:val="000000"/>
          <w:sz w:val="28"/>
        </w:rPr>
        <w:t xml:space="preserve">
      Лауазым (мамандығы) бойынша________20___жылғы біліктілік санатына аттестаттауға қатысуға рұқсат беруді сұраймын. </w:t>
      </w:r>
    </w:p>
    <w:p>
      <w:pPr>
        <w:spacing w:after="0"/>
        <w:ind w:left="0"/>
        <w:jc w:val="both"/>
      </w:pPr>
      <w:r>
        <w:rPr>
          <w:rFonts w:ascii="Times New Roman"/>
          <w:b w:val="false"/>
          <w:i w:val="false"/>
          <w:color w:val="000000"/>
          <w:sz w:val="28"/>
        </w:rPr>
        <w:t>
      Бүгінгі таңда _____ (күні) ___ (айы) ______ жылға дейін жарамды біліктілік санатым бар</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Мына жұмыс нәтижелерін негіз деп есептеймін:</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Өзім туралы мынадай мәліметтерді хабарлаймын</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Білімі: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555"/>
        <w:gridCol w:w="1122"/>
        <w:gridCol w:w="9623"/>
      </w:tblGrid>
      <w:tr>
        <w:trPr>
          <w:trHeight w:val="30" w:hRule="atLeast"/>
        </w:trPr>
        <w:tc>
          <w:tcPr>
            <w:tcW w:w="1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орнының атауы</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кезеңі</w:t>
            </w:r>
          </w:p>
        </w:tc>
        <w:tc>
          <w:tcPr>
            <w:tcW w:w="9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дипломда немесе атқаратын лауазымы бойынша тиісті біліктілік бере отырып, қайта даярлау туралы құжатта көрсетілген мамандық (біліктілік)</w:t>
            </w:r>
          </w:p>
        </w:tc>
      </w:tr>
      <w:tr>
        <w:trPr>
          <w:trHeight w:val="30" w:hRule="atLeast"/>
        </w:trPr>
        <w:tc>
          <w:tcPr>
            <w:tcW w:w="1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Жұмыс өтілі: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50"/>
        <w:gridCol w:w="8011"/>
        <w:gridCol w:w="550"/>
        <w:gridCol w:w="3189"/>
      </w:tblGrid>
      <w:tr>
        <w:trPr>
          <w:trHeight w:val="30" w:hRule="atLeast"/>
        </w:trPr>
        <w:tc>
          <w:tcPr>
            <w:tcW w:w="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w:t>
            </w:r>
          </w:p>
        </w:tc>
        <w:tc>
          <w:tcPr>
            <w:tcW w:w="8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дипломда немесе атқаратын лауазымы бойынша тиісті біліктілік бере отырып, қайта даярлау туралы құжатта көрсетілген мамандық (біліктілік) бойынша</w:t>
            </w:r>
          </w:p>
        </w:tc>
        <w:tc>
          <w:tcPr>
            <w:tcW w:w="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w:t>
            </w:r>
          </w:p>
        </w:tc>
        <w:tc>
          <w:tcPr>
            <w:tcW w:w="3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басшысы (басшының орынбасары)</w:t>
            </w:r>
          </w:p>
        </w:tc>
      </w:tr>
      <w:tr>
        <w:trPr>
          <w:trHeight w:val="30" w:hRule="atLeast"/>
        </w:trPr>
        <w:tc>
          <w:tcPr>
            <w:tcW w:w="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Марапаттары, атағы, ғылыми (академиялық) дәрежесі, ғылыми атағы алған жылын көрсете отырып</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w:t>
      </w:r>
    </w:p>
    <w:p>
      <w:pPr>
        <w:spacing w:after="0"/>
        <w:ind w:left="0"/>
        <w:jc w:val="both"/>
      </w:pPr>
      <w:r>
        <w:rPr>
          <w:rFonts w:ascii="Times New Roman"/>
          <w:b w:val="false"/>
          <w:i w:val="false"/>
          <w:color w:val="000000"/>
          <w:sz w:val="28"/>
        </w:rPr>
        <w:t xml:space="preserve">
      Білім беру ұйымының басшысы (басшының орынбасары) жұмыс істейтін білім беру ұйымы (қажеттісінің астын сызу): мектепке дейінгі, бастауыш, негізгі орта, жалпы орта, техникалық және кәсіптік, орта білімнен кейінгі, арнайы, қосымша білім беру. </w:t>
      </w:r>
    </w:p>
    <w:p>
      <w:pPr>
        <w:spacing w:after="0"/>
        <w:ind w:left="0"/>
        <w:jc w:val="both"/>
      </w:pPr>
      <w:r>
        <w:rPr>
          <w:rFonts w:ascii="Times New Roman"/>
          <w:b w:val="false"/>
          <w:i w:val="false"/>
          <w:color w:val="000000"/>
          <w:sz w:val="28"/>
        </w:rPr>
        <w:t xml:space="preserve">
      Кезекті біліктілік санатын бері (растау) тәртібімен таныстым. </w:t>
      </w:r>
    </w:p>
    <w:p>
      <w:pPr>
        <w:spacing w:after="0"/>
        <w:ind w:left="0"/>
        <w:jc w:val="both"/>
      </w:pPr>
      <w:r>
        <w:rPr>
          <w:rFonts w:ascii="Times New Roman"/>
          <w:b w:val="false"/>
          <w:i w:val="false"/>
          <w:color w:val="000000"/>
          <w:sz w:val="28"/>
        </w:rPr>
        <w:t>
      "____" __________ 20 ___ жыл __________________</w:t>
      </w:r>
    </w:p>
    <w:p>
      <w:pPr>
        <w:spacing w:after="0"/>
        <w:ind w:left="0"/>
        <w:jc w:val="both"/>
      </w:pPr>
      <w:r>
        <w:rPr>
          <w:rFonts w:ascii="Times New Roman"/>
          <w:b w:val="false"/>
          <w:i w:val="false"/>
          <w:color w:val="000000"/>
          <w:sz w:val="28"/>
        </w:rPr>
        <w:t>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r>
              <w:br/>
            </w: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педагогтерді және</w:t>
            </w:r>
            <w:r>
              <w:br/>
            </w:r>
            <w:r>
              <w:rPr>
                <w:rFonts w:ascii="Times New Roman"/>
                <w:b w:val="false"/>
                <w:i w:val="false"/>
                <w:color w:val="000000"/>
                <w:sz w:val="20"/>
              </w:rPr>
              <w:t>білім және ғылым саласындағы</w:t>
            </w:r>
            <w:r>
              <w:br/>
            </w:r>
            <w:r>
              <w:rPr>
                <w:rFonts w:ascii="Times New Roman"/>
                <w:b w:val="false"/>
                <w:i w:val="false"/>
                <w:color w:val="000000"/>
                <w:sz w:val="20"/>
              </w:rPr>
              <w:t>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шарттарына</w:t>
            </w:r>
            <w:r>
              <w:br/>
            </w:r>
            <w:r>
              <w:rPr>
                <w:rFonts w:ascii="Times New Roman"/>
                <w:b w:val="false"/>
                <w:i w:val="false"/>
                <w:color w:val="000000"/>
                <w:sz w:val="20"/>
              </w:rPr>
              <w:t>7-қосымша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78"/>
        <w:gridCol w:w="2383"/>
        <w:gridCol w:w="9239"/>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педагогтеріне біліктілік санаттарын беру (растау) үшін аттестаттаудан өткізуге құжаттарды қабылдау" мемлекеттік көрсетілетін қызмет стандарты</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Көрсетілетін қызметті берушінің атауы </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республикалық маңызы бар қалалардың және астананың, аудандардың және облыстық маңызы бар қалалардың жергілікті атқарушы органдары, мектепке дейінгі, бастауыш, негізгі орта, жалпы орта, техникалық және кәсіптік, орта білімнен кейінгі білім беру ұйымдары</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берушінің кеңсесі;</w:t>
            </w:r>
            <w:r>
              <w:br/>
            </w:r>
            <w:r>
              <w:rPr>
                <w:rFonts w:ascii="Times New Roman"/>
                <w:b w:val="false"/>
                <w:i w:val="false"/>
                <w:color w:val="000000"/>
                <w:sz w:val="20"/>
              </w:rPr>
              <w:t>
2) "Азаматтарға арналған үкімет" мемлекеттік корпорациясы" коммерциялық емес акционерлік қоғамы (бұдан әрі – Мемлекеттік корпорация).</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мерзімдері:</w:t>
            </w:r>
            <w:r>
              <w:br/>
            </w:r>
            <w:r>
              <w:rPr>
                <w:rFonts w:ascii="Times New Roman"/>
                <w:b w:val="false"/>
                <w:i w:val="false"/>
                <w:color w:val="000000"/>
                <w:sz w:val="20"/>
              </w:rPr>
              <w:t>
1) көрсетілетін қызметті беруші арқылы жүгінген кезде-20 минут;</w:t>
            </w:r>
            <w:r>
              <w:br/>
            </w:r>
            <w:r>
              <w:rPr>
                <w:rFonts w:ascii="Times New Roman"/>
                <w:b w:val="false"/>
                <w:i w:val="false"/>
                <w:color w:val="000000"/>
                <w:sz w:val="20"/>
              </w:rPr>
              <w:t>
2) көрсетілетін қызметті берушінің орналасқан жері бойынша Мемлекеттік корпорацияға – 3 (үш) жұмыс күні;</w:t>
            </w:r>
            <w:r>
              <w:br/>
            </w:r>
            <w:r>
              <w:rPr>
                <w:rFonts w:ascii="Times New Roman"/>
                <w:b w:val="false"/>
                <w:i w:val="false"/>
                <w:color w:val="000000"/>
                <w:sz w:val="20"/>
              </w:rPr>
              <w:t>
3) көрсетілетін қызметті берушінің орналасқан жері бойынша емес, Мемлекеттік корпорацияға – 7 (жеті) жұмыс күні.</w:t>
            </w:r>
            <w:r>
              <w:br/>
            </w:r>
            <w:r>
              <w:rPr>
                <w:rFonts w:ascii="Times New Roman"/>
                <w:b w:val="false"/>
                <w:i w:val="false"/>
                <w:color w:val="000000"/>
                <w:sz w:val="20"/>
              </w:rPr>
              <w:t>
Мемлекеттік корпорацияға жүгінген кезде қабылдау күні мемлекеттік қызмет көрсету мерзіміне кірмейді.</w:t>
            </w:r>
            <w:r>
              <w:br/>
            </w:r>
            <w:r>
              <w:rPr>
                <w:rFonts w:ascii="Times New Roman"/>
                <w:b w:val="false"/>
                <w:i w:val="false"/>
                <w:color w:val="000000"/>
                <w:sz w:val="20"/>
              </w:rPr>
              <w:t>
1) Мемлекеттік корпорацияға құжаттар топтамасын тапсыру үшін күтудің рұқсат етілген ең ұзақ уақыты – 20 (жиырма) минут;</w:t>
            </w:r>
            <w:r>
              <w:br/>
            </w:r>
            <w:r>
              <w:rPr>
                <w:rFonts w:ascii="Times New Roman"/>
                <w:b w:val="false"/>
                <w:i w:val="false"/>
                <w:color w:val="000000"/>
                <w:sz w:val="20"/>
              </w:rPr>
              <w:t xml:space="preserve">
2) мемлекеттік корпорацияда көрсетілетін қызметті алушыға қызмет көрсетудің рұқсат етілген ең ұзақ уақыты-20 (жиырма) минут </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Қағидаларға 10-қосымшаға сәйкес нысан бойынша педагогтерге біліктілік санатын беру (растау) үшін өтінішті қабылдау туралы қолхат беру не мемлекеттік қызмет көрсетуден дәлелді бас тарту.</w:t>
            </w:r>
            <w:r>
              <w:br/>
            </w:r>
            <w:r>
              <w:rPr>
                <w:rFonts w:ascii="Times New Roman"/>
                <w:b w:val="false"/>
                <w:i w:val="false"/>
                <w:color w:val="000000"/>
                <w:sz w:val="20"/>
              </w:rPr>
              <w:t>
Мемлекеттік корпорацияда дайын құжаттарды беру жеке басын куәландыратын құжатты көрсеткен кезде (не нотариалды куәландырылған сенімхат бойынша оның өкілі) тиісті құжаттардың қабылданғаны туралы қолхат негізінде жүзеге асырылады.</w:t>
            </w:r>
            <w:r>
              <w:br/>
            </w:r>
            <w:r>
              <w:rPr>
                <w:rFonts w:ascii="Times New Roman"/>
                <w:b w:val="false"/>
                <w:i w:val="false"/>
                <w:color w:val="000000"/>
                <w:sz w:val="20"/>
              </w:rPr>
              <w:t>
Өтініш берушінің (өкілдің) өтініші болмауына байланысты мерзімінде берілмеген құжаттар бір ай ішінде мемлекеттік корпорацияда сақталады, осы мерзім өткеннен кейін көрсетілетін қызметті алушы бір ай өткен соң өтініш берген кезде талап етілмеген ретінде көрсетілетін қызметті берушіге қайтарылады, Мемлекеттік корпорацияның сұратуы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тұлғаларға тегін</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 Қазақстан Республикасының еңбек заңнамасына сәйкес демалыс және мереке күндерінен басқа, дүйсенбі-жұма аралығында сағат 13.00-ден 14.30-ға дейінгі түскі үзіліспен сағат 9.00-ден 18.30-ға дейін.</w:t>
            </w:r>
            <w:r>
              <w:br/>
            </w:r>
            <w:r>
              <w:rPr>
                <w:rFonts w:ascii="Times New Roman"/>
                <w:b w:val="false"/>
                <w:i w:val="false"/>
                <w:color w:val="000000"/>
                <w:sz w:val="20"/>
              </w:rPr>
              <w:t>
Көрсетілетін қызметті берушіде өтінішті қабылдау және Мемлекеттік қызмет көрсету нәтижесін беру сағат 13.00-ден 14.30-ға дейінгі түскі үзіліспен сағат 9.00-ден 17.30-ға дейін жүзеге асырылады.</w:t>
            </w:r>
            <w:r>
              <w:br/>
            </w:r>
            <w:r>
              <w:rPr>
                <w:rFonts w:ascii="Times New Roman"/>
                <w:b w:val="false"/>
                <w:i w:val="false"/>
                <w:color w:val="000000"/>
                <w:sz w:val="20"/>
              </w:rPr>
              <w:t>
Мемлекеттік қызмет алдын ала жазылусыз және жеделдетіп қызмет көрсетусіз кезек күту тәртібімен көрсетіледі;</w:t>
            </w:r>
            <w:r>
              <w:br/>
            </w:r>
            <w:r>
              <w:rPr>
                <w:rFonts w:ascii="Times New Roman"/>
                <w:b w:val="false"/>
                <w:i w:val="false"/>
                <w:color w:val="000000"/>
                <w:sz w:val="20"/>
              </w:rPr>
              <w:t>
2) Мемлекеттік корпорация – Қазақстан Республикасының еңбек заңнамасына сәйкес жексенбі және мереке күндерін қоспағанда, дүйсенбіден бастап сенбіні қоса алғанда, белгіленген жұмыс кестесіне сәйкес түскі үзіліссіз сағат 9.00-ден 20.00-ге дейін.</w:t>
            </w:r>
            <w:r>
              <w:br/>
            </w:r>
            <w:r>
              <w:rPr>
                <w:rFonts w:ascii="Times New Roman"/>
                <w:b w:val="false"/>
                <w:i w:val="false"/>
                <w:color w:val="000000"/>
                <w:sz w:val="20"/>
              </w:rPr>
              <w:t>
Қабылдау жеделдетіп қызмет көрсетусіз, көрсетілетін қызметті алушының таңдауы бойынша "электрондық" кезек тәртібімен жүзеге асырылады, "электрондық үкімет" порталы (бұдан әрі – портал) арқылы электрондық кезекті броньдауға болады.</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 не Мемлекеттік корпорацияға:</w:t>
            </w:r>
            <w:r>
              <w:br/>
            </w:r>
            <w:r>
              <w:rPr>
                <w:rFonts w:ascii="Times New Roman"/>
                <w:b w:val="false"/>
                <w:i w:val="false"/>
                <w:color w:val="000000"/>
                <w:sz w:val="20"/>
              </w:rPr>
              <w:t>
1) өтініш;</w:t>
            </w:r>
            <w:r>
              <w:br/>
            </w:r>
            <w:r>
              <w:rPr>
                <w:rFonts w:ascii="Times New Roman"/>
                <w:b w:val="false"/>
                <w:i w:val="false"/>
                <w:color w:val="000000"/>
                <w:sz w:val="20"/>
              </w:rPr>
              <w:t>
2) жеке басын куәландыратын құжат (жеке басын сәйкестендіру үшін талап етіледі) (иесіне қайтарылады);</w:t>
            </w:r>
            <w:r>
              <w:br/>
            </w:r>
            <w:r>
              <w:rPr>
                <w:rFonts w:ascii="Times New Roman"/>
                <w:b w:val="false"/>
                <w:i w:val="false"/>
                <w:color w:val="000000"/>
                <w:sz w:val="20"/>
              </w:rPr>
              <w:t>
3) білімі туралы диплом;</w:t>
            </w:r>
            <w:r>
              <w:br/>
            </w:r>
            <w:r>
              <w:rPr>
                <w:rFonts w:ascii="Times New Roman"/>
                <w:b w:val="false"/>
                <w:i w:val="false"/>
                <w:color w:val="000000"/>
                <w:sz w:val="20"/>
              </w:rPr>
              <w:t>
4) қайта даярлау курстарынан өткені туралы құжат (бар болса);</w:t>
            </w:r>
            <w:r>
              <w:br/>
            </w:r>
            <w:r>
              <w:rPr>
                <w:rFonts w:ascii="Times New Roman"/>
                <w:b w:val="false"/>
                <w:i w:val="false"/>
                <w:color w:val="000000"/>
                <w:sz w:val="20"/>
              </w:rPr>
              <w:t>
5) қызметкердің еңбек қызметін растайтын құжат;</w:t>
            </w:r>
            <w:r>
              <w:br/>
            </w:r>
            <w:r>
              <w:rPr>
                <w:rFonts w:ascii="Times New Roman"/>
                <w:b w:val="false"/>
                <w:i w:val="false"/>
                <w:color w:val="000000"/>
                <w:sz w:val="20"/>
              </w:rPr>
              <w:t>
6) біліктілік санатын беру туралы куәлік және бұйрық (бұрын біліктілік санаты бар тұлғалар үшін);</w:t>
            </w:r>
            <w:r>
              <w:br/>
            </w:r>
            <w:r>
              <w:rPr>
                <w:rFonts w:ascii="Times New Roman"/>
                <w:b w:val="false"/>
                <w:i w:val="false"/>
                <w:color w:val="000000"/>
                <w:sz w:val="20"/>
              </w:rPr>
              <w:t>
7) Білім беру саласындағы уәкілетті органмен келісілген бағдарламалар бойынша біліктілікті арттыру курстарынан өткені туралы сертификат;</w:t>
            </w:r>
            <w:r>
              <w:br/>
            </w:r>
            <w:r>
              <w:rPr>
                <w:rFonts w:ascii="Times New Roman"/>
                <w:b w:val="false"/>
                <w:i w:val="false"/>
                <w:color w:val="000000"/>
                <w:sz w:val="20"/>
              </w:rPr>
              <w:t xml:space="preserve">
8) ұлттық біліктілік тестілеуді өткізуге жауапты білім беру саласындағы уәкілетті орган айқындайтын ұйымы қызметкерінің қолымен бекітілген және мөрімен куәландырылған ұлттық біліктілік тестілеуден өткені туралы анықтама; </w:t>
            </w:r>
            <w:r>
              <w:br/>
            </w:r>
            <w:r>
              <w:rPr>
                <w:rFonts w:ascii="Times New Roman"/>
                <w:b w:val="false"/>
                <w:i w:val="false"/>
                <w:color w:val="000000"/>
                <w:sz w:val="20"/>
              </w:rPr>
              <w:t>
9) білім алушылардың/тәрбиеленушілердің (әдістемелік кабинеттердің (орталықтардың) әдіскерлерін, ПМПК педагогтерін қоспағанда) жетістіктерін растайтын құжаттар);</w:t>
            </w:r>
            <w:r>
              <w:br/>
            </w:r>
            <w:r>
              <w:rPr>
                <w:rFonts w:ascii="Times New Roman"/>
                <w:b w:val="false"/>
                <w:i w:val="false"/>
                <w:color w:val="000000"/>
                <w:sz w:val="20"/>
              </w:rPr>
              <w:t xml:space="preserve">
10) кәсіби жетістіктерді және тәжірибені қорытуды растайтын құжаттар; </w:t>
            </w:r>
            <w:r>
              <w:br/>
            </w:r>
            <w:r>
              <w:rPr>
                <w:rFonts w:ascii="Times New Roman"/>
                <w:b w:val="false"/>
                <w:i w:val="false"/>
                <w:color w:val="000000"/>
                <w:sz w:val="20"/>
              </w:rPr>
              <w:t>
11) оқуды/сабақтарды бақылау парақтары (ПМПК педагогтерінен басқа);</w:t>
            </w:r>
            <w:r>
              <w:br/>
            </w:r>
            <w:r>
              <w:rPr>
                <w:rFonts w:ascii="Times New Roman"/>
                <w:b w:val="false"/>
                <w:i w:val="false"/>
                <w:color w:val="000000"/>
                <w:sz w:val="20"/>
              </w:rPr>
              <w:t>
3)-11)-тармақтарда санамаланған құжаттар түпнұсқалары мен көшірмелері ұсынылады, салыстырып тексерілгеннен кейін түпнұсқалары өтініш берушіге қайтарылады.</w:t>
            </w:r>
            <w:r>
              <w:br/>
            </w:r>
            <w:r>
              <w:rPr>
                <w:rFonts w:ascii="Times New Roman"/>
                <w:b w:val="false"/>
                <w:i w:val="false"/>
                <w:color w:val="000000"/>
                <w:sz w:val="20"/>
              </w:rPr>
              <w:t>
Қосымша келесі құжаттар ұсынылады:</w:t>
            </w:r>
            <w:r>
              <w:br/>
            </w:r>
            <w:r>
              <w:rPr>
                <w:rFonts w:ascii="Times New Roman"/>
                <w:b w:val="false"/>
                <w:i w:val="false"/>
                <w:color w:val="000000"/>
                <w:sz w:val="20"/>
              </w:rPr>
              <w:t>
Әдістемелік кабинеттердің (орталықтардың) әдіскерлері үшін – жарияланымдарды, жобаларға қатысуын, инновациялық, эксперименттік қызметті растайтын құжаттар, әзірленген әдістемелік материалдар;</w:t>
            </w:r>
            <w:r>
              <w:br/>
            </w:r>
            <w:r>
              <w:rPr>
                <w:rFonts w:ascii="Times New Roman"/>
                <w:b w:val="false"/>
                <w:i w:val="false"/>
                <w:color w:val="000000"/>
                <w:sz w:val="20"/>
              </w:rPr>
              <w:t>
Жалпы орта, техникалық және кәсіптік, орта білімнен кейінгі білім беру ұйымдарының педагогтері үшін - білім беру ұйымы басшысының мөрімен және қолымен расталған оқу жетістіктерін сырттай бағалау және (немесе) ағымдағы және (немесе) қорытынды аттестаттау нәтижелерін қамтитын біліктілік санаттарын беру арасындағы кезеңдегі білім алушылардың білім сапасының көрсеткіштері;</w:t>
            </w:r>
            <w:r>
              <w:br/>
            </w:r>
            <w:r>
              <w:rPr>
                <w:rFonts w:ascii="Times New Roman"/>
                <w:b w:val="false"/>
                <w:i w:val="false"/>
                <w:color w:val="000000"/>
                <w:sz w:val="20"/>
              </w:rPr>
              <w:t>
Мектепке дейінгі тәрбие және оқыту ұйымдарының педагогтері үшін-білім беру ұйымы басшысының мөрімен және қолымен расталған шеберлік пен дағдылардың қалыптасу көрсеткіштері;</w:t>
            </w:r>
            <w:r>
              <w:br/>
            </w:r>
            <w:r>
              <w:rPr>
                <w:rFonts w:ascii="Times New Roman"/>
                <w:b w:val="false"/>
                <w:i w:val="false"/>
                <w:color w:val="000000"/>
                <w:sz w:val="20"/>
              </w:rPr>
              <w:t>
Қосымша білім беру ұйымдарының педагогтері үшін – білім беру ұйымы басшысының мөрімен және қолымен расталған білім алушылардың, тәрбиеленушілердің таңдаған білім беру бағдарламасын меңгеру көрсеткіштері;</w:t>
            </w:r>
            <w:r>
              <w:br/>
            </w:r>
            <w:r>
              <w:rPr>
                <w:rFonts w:ascii="Times New Roman"/>
                <w:b w:val="false"/>
                <w:i w:val="false"/>
                <w:color w:val="000000"/>
                <w:sz w:val="20"/>
              </w:rPr>
              <w:t>
Арнайы білім беру ұйымдарының, білім беру ұйымдарындағы арнайы сыныптардың (топтардың) педагогтері үшін (ПМПК педагогтерінен басқа) – жеке дамыту бағдарламасын іске асыру бойынша маман қызметінің нәтижелілік көрсеткіштері;</w:t>
            </w:r>
            <w:r>
              <w:br/>
            </w:r>
            <w:r>
              <w:rPr>
                <w:rFonts w:ascii="Times New Roman"/>
                <w:b w:val="false"/>
                <w:i w:val="false"/>
                <w:color w:val="000000"/>
                <w:sz w:val="20"/>
              </w:rPr>
              <w:t>
Егер Қазақстан Республикасының заңдарында өзгеше көзделмесе, көрсетілетін қызметті беруші және Мемлекеттік корпорация қызметкері мемлекеттік қызметтер көрсету кезінде ақпараттық жүйелерде қамтылған, заңмен қорғалатын құпияны құрайтын мәліметтерді пайдалануға көрсетілетін қызметті алушының келісімін алады.</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 мемлекеттік қызметті көрсетуден бас тартады:</w:t>
            </w:r>
            <w:r>
              <w:br/>
            </w:r>
            <w:r>
              <w:rPr>
                <w:rFonts w:ascii="Times New Roman"/>
                <w:b w:val="false"/>
                <w:i w:val="false"/>
                <w:color w:val="000000"/>
                <w:sz w:val="20"/>
              </w:rPr>
              <w:t>
1) мемлекеттік қызметті алу үшін көрсетілетін қызметті алушы ұсынған құжаттардың және (немесе) оларда қамтылған деректердің (мәліметтердің) дәйексіздігі анықталған;</w:t>
            </w:r>
            <w:r>
              <w:br/>
            </w:r>
            <w:r>
              <w:rPr>
                <w:rFonts w:ascii="Times New Roman"/>
                <w:b w:val="false"/>
                <w:i w:val="false"/>
                <w:color w:val="000000"/>
                <w:sz w:val="20"/>
              </w:rPr>
              <w:t>
2) көрсетілетін қызметті алушы және (немесе) ұсынылған материалдар, мемлекеттік қызметті көрсету үшін қажетті деректер мен мәліметтер талаптарға сәйкес келмеген жағдайларда мемлекеттік қызметті көрсетуден бас тарту туралы дәлелді жауап болып табылады.</w:t>
            </w:r>
            <w:r>
              <w:br/>
            </w:r>
            <w:r>
              <w:rPr>
                <w:rFonts w:ascii="Times New Roman"/>
                <w:b w:val="false"/>
                <w:i w:val="false"/>
                <w:color w:val="000000"/>
                <w:sz w:val="20"/>
              </w:rPr>
              <w:t>
Көрсетілетін қызметті алушы Стандарттың 8-тармағында көзделген тізбеге сәйкес құжаттар топтамасын толық ұсынбаған және (немесе) қолданылу мерзімі өткен құжаттарды берген жағдайда, көрсетілетін қызметті беруші осы Қағидалардың 9-қосымшасына сәйкес нысан бойынша құжаттарды қабылдаудан бас тарту туралы қолхат береді.</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Организм функциялары тұрақты бұзылып, оның тыныс-тіршілігін шектейтін денсаулығы бұзылған көрсетілетін қызметті алушыларға, қажет болған жағдайда, мемлекеттік қызметті көрсету үшін құжаттарды қабылдауды Мемлекеттік корпорация қызметкері бірыңғай байланыс орталығы 1414; 8 800 080 7777 арқылы жүгіну арқылы тұрғылықты жеріне барып жүргізеді.</w:t>
            </w:r>
            <w:r>
              <w:br/>
            </w:r>
            <w:r>
              <w:rPr>
                <w:rFonts w:ascii="Times New Roman"/>
                <w:b w:val="false"/>
                <w:i w:val="false"/>
                <w:color w:val="000000"/>
                <w:sz w:val="20"/>
              </w:rPr>
              <w:t>
Мемлекеттік қызмет көрсету орындарының мекенжайлары:</w:t>
            </w:r>
            <w:r>
              <w:br/>
            </w:r>
            <w:r>
              <w:rPr>
                <w:rFonts w:ascii="Times New Roman"/>
                <w:b w:val="false"/>
                <w:i w:val="false"/>
                <w:color w:val="000000"/>
                <w:sz w:val="20"/>
              </w:rPr>
              <w:t>
1) Министрліктің www.edu.gov.kz интернет-ресурсында;</w:t>
            </w:r>
            <w:r>
              <w:br/>
            </w:r>
            <w:r>
              <w:rPr>
                <w:rFonts w:ascii="Times New Roman"/>
                <w:b w:val="false"/>
                <w:i w:val="false"/>
                <w:color w:val="000000"/>
                <w:sz w:val="20"/>
              </w:rPr>
              <w:t xml:space="preserve">
2) мемлекеттік корпорацияның www.gov4c.kz. интернет-ресурсында орналастырылған. </w:t>
            </w:r>
            <w:r>
              <w:br/>
            </w:r>
            <w:r>
              <w:rPr>
                <w:rFonts w:ascii="Times New Roman"/>
                <w:b w:val="false"/>
                <w:i w:val="false"/>
                <w:color w:val="000000"/>
                <w:sz w:val="20"/>
              </w:rPr>
              <w:t>
Көрсетілетін қызметті алушының ЭЦҚ болған жағдайда порталдың "жеке кабинеті", сондай-ақ бірыңғай байланыс орталығы: 1414, 8 800 080 77777 арқылы қашықтықтан қол жеткізу режимінде Мемлекеттік қызмет көрсету тәртібі мен мәртебесі туралы ақпаратты алуға мүмкіндігі бар.</w:t>
            </w:r>
            <w:r>
              <w:br/>
            </w:r>
            <w:r>
              <w:rPr>
                <w:rFonts w:ascii="Times New Roman"/>
                <w:b w:val="false"/>
                <w:i w:val="false"/>
                <w:color w:val="000000"/>
                <w:sz w:val="20"/>
              </w:rPr>
              <w:t>
Көрсетілетін қызметті берушінің Мемлекеттік қызмет көрсету мәселелері жөніндегі анықтама қызметтерінің байланыс телефондары Министрліктің интернет-ресурсында орналастырылған: www.edu.gov.kz ескерту.</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r>
              <w:br/>
            </w: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педагогтерді және</w:t>
            </w:r>
            <w:r>
              <w:br/>
            </w:r>
            <w:r>
              <w:rPr>
                <w:rFonts w:ascii="Times New Roman"/>
                <w:b w:val="false"/>
                <w:i w:val="false"/>
                <w:color w:val="000000"/>
                <w:sz w:val="20"/>
              </w:rPr>
              <w:t>білім және ғылым саласындағы</w:t>
            </w:r>
            <w:r>
              <w:br/>
            </w:r>
            <w:r>
              <w:rPr>
                <w:rFonts w:ascii="Times New Roman"/>
                <w:b w:val="false"/>
                <w:i w:val="false"/>
                <w:color w:val="000000"/>
                <w:sz w:val="20"/>
              </w:rPr>
              <w:t>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шарттарына</w:t>
            </w:r>
            <w:r>
              <w:br/>
            </w:r>
            <w:r>
              <w:rPr>
                <w:rFonts w:ascii="Times New Roman"/>
                <w:b w:val="false"/>
                <w:i w:val="false"/>
                <w:color w:val="000000"/>
                <w:sz w:val="20"/>
              </w:rPr>
              <w:t>8-қосымша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78"/>
        <w:gridCol w:w="2383"/>
        <w:gridCol w:w="9239"/>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республикалық ведомстволық бағынысты білім беру ұйымдарының педагогтеріне біліктілік санаттарын беру (растау) үшін аттестаттаудан өткізуге құжаттарды қабылдау" мемлекеттік көрсетілетін қызмет стандарты</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Білім және ғылым министрлігі және республикалық ведомстволық бағынысты білім беру ұйымдары</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берушінің кеңсесі;</w:t>
            </w:r>
            <w:r>
              <w:br/>
            </w:r>
            <w:r>
              <w:rPr>
                <w:rFonts w:ascii="Times New Roman"/>
                <w:b w:val="false"/>
                <w:i w:val="false"/>
                <w:color w:val="000000"/>
                <w:sz w:val="20"/>
              </w:rPr>
              <w:t>
2) "Азаматтарға арналған үкімет "мемлекеттік корпорациясы" коммерциялық емес акционерлік қоғамы (бұдан әрі – Мемлекеттік корпорация).</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мерзімдері:</w:t>
            </w:r>
            <w:r>
              <w:br/>
            </w:r>
            <w:r>
              <w:rPr>
                <w:rFonts w:ascii="Times New Roman"/>
                <w:b w:val="false"/>
                <w:i w:val="false"/>
                <w:color w:val="000000"/>
                <w:sz w:val="20"/>
              </w:rPr>
              <w:t>
1) көрсетілетін қызметті беруші арқылы жүгінген кезде-20 минут;</w:t>
            </w:r>
            <w:r>
              <w:br/>
            </w:r>
            <w:r>
              <w:rPr>
                <w:rFonts w:ascii="Times New Roman"/>
                <w:b w:val="false"/>
                <w:i w:val="false"/>
                <w:color w:val="000000"/>
                <w:sz w:val="20"/>
              </w:rPr>
              <w:t>
2) көрсетілетін қызметті берушінің орналасқан жері бойынша Мемлекеттік корпорацияға – 3 (үш) жұмыс күні;</w:t>
            </w:r>
            <w:r>
              <w:br/>
            </w:r>
            <w:r>
              <w:rPr>
                <w:rFonts w:ascii="Times New Roman"/>
                <w:b w:val="false"/>
                <w:i w:val="false"/>
                <w:color w:val="000000"/>
                <w:sz w:val="20"/>
              </w:rPr>
              <w:t>
3) көрсетілетін қызметті берушінің орналасқан жері бойынша емес, Мемлекеттік корпорацияға – 7 (жеті) жұмыс күні.</w:t>
            </w:r>
            <w:r>
              <w:br/>
            </w:r>
            <w:r>
              <w:rPr>
                <w:rFonts w:ascii="Times New Roman"/>
                <w:b w:val="false"/>
                <w:i w:val="false"/>
                <w:color w:val="000000"/>
                <w:sz w:val="20"/>
              </w:rPr>
              <w:t>
Мемлекеттік корпорацияға жүгінген кезде қабылдау күні мемлекеттік қызмет көрсету мерзіміне кірмейді.</w:t>
            </w:r>
            <w:r>
              <w:br/>
            </w:r>
            <w:r>
              <w:rPr>
                <w:rFonts w:ascii="Times New Roman"/>
                <w:b w:val="false"/>
                <w:i w:val="false"/>
                <w:color w:val="000000"/>
                <w:sz w:val="20"/>
              </w:rPr>
              <w:t>
1) Мемлекеттік корпорацияға құжаттар топтамасын тапсыру үшін күтудің рұқсат етілген ең ұзақ уақыты – 20 (жиырма) минут;</w:t>
            </w:r>
            <w:r>
              <w:br/>
            </w:r>
            <w:r>
              <w:rPr>
                <w:rFonts w:ascii="Times New Roman"/>
                <w:b w:val="false"/>
                <w:i w:val="false"/>
                <w:color w:val="000000"/>
                <w:sz w:val="20"/>
              </w:rPr>
              <w:t>
2) мемлекеттік корпорацияда көрсетілетін қызметті алушыға қызмет көрсетудің рұқсат етілген ең ұзақ уақыты-20 (жиырма) минут.</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қызметті көрсету нәтижесі </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Қағидаларға 10-қосымшаға сәйкес нысан бойынша республикалық ведомстволық бағынысты білім беру ұйымдарының педагогтеріне біліктілік санаттарын беруден (растаудан) өту үшін өтінішті қабылдау туралы қолхат беру не мемлекеттік қызмет көрсетуден дәлелді бас тарту.</w:t>
            </w:r>
            <w:r>
              <w:br/>
            </w:r>
            <w:r>
              <w:rPr>
                <w:rFonts w:ascii="Times New Roman"/>
                <w:b w:val="false"/>
                <w:i w:val="false"/>
                <w:color w:val="000000"/>
                <w:sz w:val="20"/>
              </w:rPr>
              <w:t>
Мемлекеттік корпорацияда дайын құжаттарды беру жеке басын куәландыратын құжатты көрсеткен кезде (не нотариалды куәландырылған сенімхат бойынша оның өкілі) тиісті құжаттардың қабылданғаны туралы қолхат негізінде жүзеге асырылады.</w:t>
            </w:r>
            <w:r>
              <w:br/>
            </w:r>
            <w:r>
              <w:rPr>
                <w:rFonts w:ascii="Times New Roman"/>
                <w:b w:val="false"/>
                <w:i w:val="false"/>
                <w:color w:val="000000"/>
                <w:sz w:val="20"/>
              </w:rPr>
              <w:t>
Өтініш берушінің (өкілдің) өтініші болмауына байланысты мерзімінде берілмеген құжаттар бір ай ішінде Мемлекеттік корпорацияда сақталады, осы мерзім өткеннен кейін көрсетілетін қызметті берушіге талап етілмеген ретінде қайтарылады.</w:t>
            </w:r>
            <w:r>
              <w:br/>
            </w:r>
            <w:r>
              <w:rPr>
                <w:rFonts w:ascii="Times New Roman"/>
                <w:b w:val="false"/>
                <w:i w:val="false"/>
                <w:color w:val="000000"/>
                <w:sz w:val="20"/>
              </w:rPr>
              <w:t>
Көрсетілетін қызметті алушы бір ай өткеннен кейін жүгінген кезде Мемлекеттік корпорацияның сұрау салуы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тұлғаларға тегін</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 Қазақстан Республикасының еңбек заңнамасына сәйкес демалыс және мереке күндерінен басқа, дүйсенбі-жұма аралығында сағат 13.00-ден 14.30-ға дейінгі түскі үзіліспен сағат 9.00-ден 18.30-ға дейін.</w:t>
            </w:r>
            <w:r>
              <w:br/>
            </w:r>
            <w:r>
              <w:rPr>
                <w:rFonts w:ascii="Times New Roman"/>
                <w:b w:val="false"/>
                <w:i w:val="false"/>
                <w:color w:val="000000"/>
                <w:sz w:val="20"/>
              </w:rPr>
              <w:t>
Көрсетілетін қызметті берушіде өтінішті қабылдау және Мемлекеттік қызмет көрсету нәтижесін беру сағат 13.00-ден 14.30-ға дейінгі түскі үзіліспен сағат 9.00-ден 17.30-ға дейін жүзеге асырылады.</w:t>
            </w:r>
            <w:r>
              <w:br/>
            </w:r>
            <w:r>
              <w:rPr>
                <w:rFonts w:ascii="Times New Roman"/>
                <w:b w:val="false"/>
                <w:i w:val="false"/>
                <w:color w:val="000000"/>
                <w:sz w:val="20"/>
              </w:rPr>
              <w:t>
Мемлекеттік қызмет алдын ала жазылусыз және жеделдетіп қызмет көрсетусіз кезек күту тәртібімен көрсетіледі;</w:t>
            </w:r>
            <w:r>
              <w:br/>
            </w:r>
            <w:r>
              <w:rPr>
                <w:rFonts w:ascii="Times New Roman"/>
                <w:b w:val="false"/>
                <w:i w:val="false"/>
                <w:color w:val="000000"/>
                <w:sz w:val="20"/>
              </w:rPr>
              <w:t>
2) Мемлекеттік корпорация – Қазақстан Республикасының еңбек заңнамасына сәйкес жексенбі және мереке күндерін қоспағанда, дүйсенбіден бастап сенбіні қоса алғанда, белгіленген жұмыс кестесіне сәйкес түскі үзіліссіз сағат 9.00-ден 20.00-ге дейін.</w:t>
            </w:r>
            <w:r>
              <w:br/>
            </w:r>
            <w:r>
              <w:rPr>
                <w:rFonts w:ascii="Times New Roman"/>
                <w:b w:val="false"/>
                <w:i w:val="false"/>
                <w:color w:val="000000"/>
                <w:sz w:val="20"/>
              </w:rPr>
              <w:t>
Қабылдау жеделдетіп қызмет көрсетусіз, көрсетілетін қызметті алушының таңдауы бойынша "электрондық" кезек тәртібімен жүзеге асырылады, "электрондық үкімет" порталы (бұдан әрі – портал) арқылы электрондық кезекті броньдауға болады.</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көрсетілетін қызметті берушіге не Мемлекеттік корпорацияға: </w:t>
            </w:r>
            <w:r>
              <w:br/>
            </w:r>
            <w:r>
              <w:rPr>
                <w:rFonts w:ascii="Times New Roman"/>
                <w:b w:val="false"/>
                <w:i w:val="false"/>
                <w:color w:val="000000"/>
                <w:sz w:val="20"/>
              </w:rPr>
              <w:t>
1) өтініш;</w:t>
            </w:r>
            <w:r>
              <w:br/>
            </w:r>
            <w:r>
              <w:rPr>
                <w:rFonts w:ascii="Times New Roman"/>
                <w:b w:val="false"/>
                <w:i w:val="false"/>
                <w:color w:val="000000"/>
                <w:sz w:val="20"/>
              </w:rPr>
              <w:t>
2) жеке басын куәландыратын құжат (жеке басын сәйкестендіру үшін талап етіледі) (иесіне қайтарылады);</w:t>
            </w:r>
            <w:r>
              <w:br/>
            </w:r>
            <w:r>
              <w:rPr>
                <w:rFonts w:ascii="Times New Roman"/>
                <w:b w:val="false"/>
                <w:i w:val="false"/>
                <w:color w:val="000000"/>
                <w:sz w:val="20"/>
              </w:rPr>
              <w:t>
3) білімі туралы диплом;</w:t>
            </w:r>
            <w:r>
              <w:br/>
            </w:r>
            <w:r>
              <w:rPr>
                <w:rFonts w:ascii="Times New Roman"/>
                <w:b w:val="false"/>
                <w:i w:val="false"/>
                <w:color w:val="000000"/>
                <w:sz w:val="20"/>
              </w:rPr>
              <w:t>
4) қайта даярлау курстарынан өткені туралы құжат (бар болса);</w:t>
            </w:r>
            <w:r>
              <w:br/>
            </w:r>
            <w:r>
              <w:rPr>
                <w:rFonts w:ascii="Times New Roman"/>
                <w:b w:val="false"/>
                <w:i w:val="false"/>
                <w:color w:val="000000"/>
                <w:sz w:val="20"/>
              </w:rPr>
              <w:t xml:space="preserve">
5) қызметкердің еңбек қызметін растайтын құжат; </w:t>
            </w:r>
            <w:r>
              <w:br/>
            </w:r>
            <w:r>
              <w:rPr>
                <w:rFonts w:ascii="Times New Roman"/>
                <w:b w:val="false"/>
                <w:i w:val="false"/>
                <w:color w:val="000000"/>
                <w:sz w:val="20"/>
              </w:rPr>
              <w:t>
6) біліктілік санатын беру туралы куәлік және бұйрық (бұрын біліктілік санаты бар тұлғалар үшін);</w:t>
            </w:r>
            <w:r>
              <w:br/>
            </w:r>
            <w:r>
              <w:rPr>
                <w:rFonts w:ascii="Times New Roman"/>
                <w:b w:val="false"/>
                <w:i w:val="false"/>
                <w:color w:val="000000"/>
                <w:sz w:val="20"/>
              </w:rPr>
              <w:t>
7) Білім беру саласындағы уәкілетті органмен келісілген бағдарламалар бойынша біліктілікті арттыру курстарынан өткені туралы сертификат;</w:t>
            </w:r>
            <w:r>
              <w:br/>
            </w:r>
            <w:r>
              <w:rPr>
                <w:rFonts w:ascii="Times New Roman"/>
                <w:b w:val="false"/>
                <w:i w:val="false"/>
                <w:color w:val="000000"/>
                <w:sz w:val="20"/>
              </w:rPr>
              <w:t xml:space="preserve">
8) ұлттық біліктілік тестілеуді өткізуге жауапты білім беру саласындағы уәкілетті орган айқындайтын ұйымы қызметкерінің қолымен бекітілген және мөрімен куәландырылған ұлттық біліктілік тестілеуден өткені туралы анықтама; </w:t>
            </w:r>
            <w:r>
              <w:br/>
            </w:r>
            <w:r>
              <w:rPr>
                <w:rFonts w:ascii="Times New Roman"/>
                <w:b w:val="false"/>
                <w:i w:val="false"/>
                <w:color w:val="000000"/>
                <w:sz w:val="20"/>
              </w:rPr>
              <w:t>
9) білім алушылардың/тәрбиеленушілердің (әдістемелік кабинеттердің (орталықтардың) әдіскерлерін, ПМПК педагогтерін қоспағанда) жетістіктерін растайтын құжаттар);</w:t>
            </w:r>
            <w:r>
              <w:br/>
            </w:r>
            <w:r>
              <w:rPr>
                <w:rFonts w:ascii="Times New Roman"/>
                <w:b w:val="false"/>
                <w:i w:val="false"/>
                <w:color w:val="000000"/>
                <w:sz w:val="20"/>
              </w:rPr>
              <w:t xml:space="preserve">
10) кәсіби жетістіктерді және тәжірибені қорытуды растайтын құжаттар; </w:t>
            </w:r>
            <w:r>
              <w:br/>
            </w:r>
            <w:r>
              <w:rPr>
                <w:rFonts w:ascii="Times New Roman"/>
                <w:b w:val="false"/>
                <w:i w:val="false"/>
                <w:color w:val="000000"/>
                <w:sz w:val="20"/>
              </w:rPr>
              <w:t>
11) оқуды/сабақтарды бақылау парақтары (ПМПК педагогтерінен басқа);</w:t>
            </w:r>
            <w:r>
              <w:br/>
            </w:r>
            <w:r>
              <w:rPr>
                <w:rFonts w:ascii="Times New Roman"/>
                <w:b w:val="false"/>
                <w:i w:val="false"/>
                <w:color w:val="000000"/>
                <w:sz w:val="20"/>
              </w:rPr>
              <w:t xml:space="preserve">
3)-11)-тармақтарда санамаланған құжаттар түпнұсқалары мен көшірмелері ұсынылады, салыстырып тексерілгеннен кейін түпнұсқалары өтініш берушіге қайтарылады. </w:t>
            </w:r>
            <w:r>
              <w:br/>
            </w:r>
            <w:r>
              <w:rPr>
                <w:rFonts w:ascii="Times New Roman"/>
                <w:b w:val="false"/>
                <w:i w:val="false"/>
                <w:color w:val="000000"/>
                <w:sz w:val="20"/>
              </w:rPr>
              <w:t>
Қосымша келесі құжаттар ұсынылады:</w:t>
            </w:r>
            <w:r>
              <w:br/>
            </w:r>
            <w:r>
              <w:rPr>
                <w:rFonts w:ascii="Times New Roman"/>
                <w:b w:val="false"/>
                <w:i w:val="false"/>
                <w:color w:val="000000"/>
                <w:sz w:val="20"/>
              </w:rPr>
              <w:t>
Әдістемелік кабинеттердің (орталықтардың) әдіскерлері үшін – жарияланымдарды, жобаларға қатысуын, инновациялық, эксперименттік қызметті растайтын құжаттар, әзірленген әдістемелік материалдар;</w:t>
            </w:r>
            <w:r>
              <w:br/>
            </w:r>
            <w:r>
              <w:rPr>
                <w:rFonts w:ascii="Times New Roman"/>
                <w:b w:val="false"/>
                <w:i w:val="false"/>
                <w:color w:val="000000"/>
                <w:sz w:val="20"/>
              </w:rPr>
              <w:t xml:space="preserve">
Жалпы орта, техникалық және кәсіптік, орта білімнен кейінгі білім беру ұйымдарының педагогтары үшін - білім беру ұйымы басшысының мөрімен және қолымен расталған оқу жетістіктерін сырттай бағалау және (немесе) ағымдағы және (немесе) қорытынды аттестаттау нәтижелерін қамтитын біліктілік санаттарын беру арасындағы кезеңдегі білім сапасының көрсеткіштері; </w:t>
            </w:r>
            <w:r>
              <w:br/>
            </w:r>
            <w:r>
              <w:rPr>
                <w:rFonts w:ascii="Times New Roman"/>
                <w:b w:val="false"/>
                <w:i w:val="false"/>
                <w:color w:val="000000"/>
                <w:sz w:val="20"/>
              </w:rPr>
              <w:t>
Мектепке дейінгі тәрбие және оқыту ұйымдарының педагогтері үшін-білім беру ұйымы басшысының мөрімен және қолымен расталған шеберлік пен дағдылардың қалыптасу көрсеткіштері;</w:t>
            </w:r>
            <w:r>
              <w:br/>
            </w:r>
            <w:r>
              <w:rPr>
                <w:rFonts w:ascii="Times New Roman"/>
                <w:b w:val="false"/>
                <w:i w:val="false"/>
                <w:color w:val="000000"/>
                <w:sz w:val="20"/>
              </w:rPr>
              <w:t xml:space="preserve">
Қосымша білім беру ұйымдарының педагогтері үшін – білім беру ұйымы басшысының мөрімен және қолымен расталған білім алушылардың, тәрбиеленушілердің таңдаған білім беру бағдарламасын меңгеру көрсеткіштері; </w:t>
            </w:r>
            <w:r>
              <w:br/>
            </w:r>
            <w:r>
              <w:rPr>
                <w:rFonts w:ascii="Times New Roman"/>
                <w:b w:val="false"/>
                <w:i w:val="false"/>
                <w:color w:val="000000"/>
                <w:sz w:val="20"/>
              </w:rPr>
              <w:t>
Арнайы білім беру ұйымдарының, білім беру ұйымдарындағы арнайы сыныптардың (топтардың) педагогтері үшін (ПМПК педагогтерінен басқа) – жеке дамыту бағдарламасын іске асыру бойынша маман қызметінің нәтижелілік көрсеткіштері;</w:t>
            </w:r>
            <w:r>
              <w:br/>
            </w:r>
            <w:r>
              <w:rPr>
                <w:rFonts w:ascii="Times New Roman"/>
                <w:b w:val="false"/>
                <w:i w:val="false"/>
                <w:color w:val="000000"/>
                <w:sz w:val="20"/>
              </w:rPr>
              <w:t>
Егер Қазақстан Республикасының заңдарында өзгеше көзделмесе, көрсетілетін қызметті беруші және Мемлекеттік корпорация қызметкері мемлекеттік қызметтер көрсету кезінде ақпараттық жүйелерде қамтылған, заңмен қорғалатын құпияны құрайтын мәліметтерді пайдалануға көрсетілетін қызметті алушының келісімін алады.</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Көрсетілетін қызметті беруші мемлекеттік қызметті көрсетуден бас тартады: </w:t>
            </w:r>
            <w:r>
              <w:br/>
            </w:r>
            <w:r>
              <w:rPr>
                <w:rFonts w:ascii="Times New Roman"/>
                <w:b w:val="false"/>
                <w:i w:val="false"/>
                <w:color w:val="000000"/>
                <w:sz w:val="20"/>
              </w:rPr>
              <w:t>
1) мемлекеттік қызметті алу үшін көрсетілетін қызметті алушы ұсынған құжаттардың және (немесе) оларда қамтылған деректердің (мәліметтердің) дәйексіздігі анықталған жағдайда;</w:t>
            </w:r>
            <w:r>
              <w:br/>
            </w:r>
            <w:r>
              <w:rPr>
                <w:rFonts w:ascii="Times New Roman"/>
                <w:b w:val="false"/>
                <w:i w:val="false"/>
                <w:color w:val="000000"/>
                <w:sz w:val="20"/>
              </w:rPr>
              <w:t xml:space="preserve">
2) көрсетілетін қызметті алушы және (немесе) ұсынылған материалдар, мемлекеттік қызметті көрсету үшін қажетті деректер мен мәліметтер талаптарға сәйкес келмеген жағдайларда мемлекеттік қызметті көрсетуден бас тарту туралы дәлелді жауап болып табылады. </w:t>
            </w:r>
            <w:r>
              <w:br/>
            </w:r>
            <w:r>
              <w:rPr>
                <w:rFonts w:ascii="Times New Roman"/>
                <w:b w:val="false"/>
                <w:i w:val="false"/>
                <w:color w:val="000000"/>
                <w:sz w:val="20"/>
              </w:rPr>
              <w:t>
Көрсетілетін қызметті алушы Стандарттың 8-тармағында көзделген тізбеге сәйкес құжаттар топтамасын толық ұсынбаған және (немесе) қолданылу мерзімі өткен құжаттарды берген жағдайда, көрсетілетін қызметті беруші осы Қағидаларға 9-қосымшаға сәйкес нысан бойынша құжаттарды қабылдаудан бас тарту туралы қолхат береді.</w:t>
            </w:r>
          </w:p>
        </w:tc>
      </w:tr>
      <w:tr>
        <w:trPr>
          <w:trHeight w:val="30" w:hRule="atLeast"/>
        </w:trPr>
        <w:tc>
          <w:tcPr>
            <w:tcW w:w="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9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Организм функциялары тұрақты бұзылып, оның тыныс-тіршілігін шектейтін денсаулығы бұзылған көрсетілетін қызметті алушыларға, қажет болған жағдайда, мемлекеттік қызметті көрсету үшін құжаттарды қабылдауды Мемлекеттік корпорация қызметкері бірыңғай байланыс орталығы 1414; 8 800 080 7777 арқылы жүгіну арқылы тұрғылықты жеріне барып жүргізеді. </w:t>
            </w:r>
            <w:r>
              <w:br/>
            </w:r>
            <w:r>
              <w:rPr>
                <w:rFonts w:ascii="Times New Roman"/>
                <w:b w:val="false"/>
                <w:i w:val="false"/>
                <w:color w:val="000000"/>
                <w:sz w:val="20"/>
              </w:rPr>
              <w:t>
Мемлекеттік қызмет көрсету орындарының мекенжайлары:</w:t>
            </w:r>
            <w:r>
              <w:br/>
            </w:r>
            <w:r>
              <w:rPr>
                <w:rFonts w:ascii="Times New Roman"/>
                <w:b w:val="false"/>
                <w:i w:val="false"/>
                <w:color w:val="000000"/>
                <w:sz w:val="20"/>
              </w:rPr>
              <w:t>
1) Министрліктің www.edu.gov.kz интернет-ресурсында;</w:t>
            </w:r>
            <w:r>
              <w:br/>
            </w:r>
            <w:r>
              <w:rPr>
                <w:rFonts w:ascii="Times New Roman"/>
                <w:b w:val="false"/>
                <w:i w:val="false"/>
                <w:color w:val="000000"/>
                <w:sz w:val="20"/>
              </w:rPr>
              <w:t xml:space="preserve">
2) мемлекеттік корпорацияның www.gov4c.kz интернет-ресурсында орналастырылған. </w:t>
            </w:r>
            <w:r>
              <w:br/>
            </w:r>
            <w:r>
              <w:rPr>
                <w:rFonts w:ascii="Times New Roman"/>
                <w:b w:val="false"/>
                <w:i w:val="false"/>
                <w:color w:val="000000"/>
                <w:sz w:val="20"/>
              </w:rPr>
              <w:t>
Көрсетілетін қызметті алушының ЭЦҚ болған жағдайда порталдың "жеке кабинеті", сондай-ақ бірыңғай байланыс орталығы: 1414, 8 800 080 77777 арқылы қашықтықтан қол жеткізу режимінде Мемлекеттік қызмет көрсету тәртібі мен мәртебесі туралы ақпаратты алу мүмкіндігі бар.</w:t>
            </w:r>
            <w:r>
              <w:br/>
            </w:r>
            <w:r>
              <w:rPr>
                <w:rFonts w:ascii="Times New Roman"/>
                <w:b w:val="false"/>
                <w:i w:val="false"/>
                <w:color w:val="000000"/>
                <w:sz w:val="20"/>
              </w:rPr>
              <w:t>
Көрсетілетін қызметті берушінің Мемлекеттік қызмет көрсету мәселелері жөніндегі анықтама қызметтерінің байланыс телефондары Министрліктің интернет-ресурсында www.edu.gov.kz орналастырылған.</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r>
              <w:br/>
            </w: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педагогтерді және</w:t>
            </w:r>
            <w:r>
              <w:br/>
            </w:r>
            <w:r>
              <w:rPr>
                <w:rFonts w:ascii="Times New Roman"/>
                <w:b w:val="false"/>
                <w:i w:val="false"/>
                <w:color w:val="000000"/>
                <w:sz w:val="20"/>
              </w:rPr>
              <w:t>білім және ғылым саласындағы</w:t>
            </w:r>
            <w:r>
              <w:br/>
            </w:r>
            <w:r>
              <w:rPr>
                <w:rFonts w:ascii="Times New Roman"/>
                <w:b w:val="false"/>
                <w:i w:val="false"/>
                <w:color w:val="000000"/>
                <w:sz w:val="20"/>
              </w:rPr>
              <w:t>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шарттарына</w:t>
            </w:r>
            <w:r>
              <w:br/>
            </w:r>
            <w:r>
              <w:rPr>
                <w:rFonts w:ascii="Times New Roman"/>
                <w:b w:val="false"/>
                <w:i w:val="false"/>
                <w:color w:val="000000"/>
                <w:sz w:val="20"/>
              </w:rPr>
              <w:t>9-қосымша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/көрсетілетін қызметті</w:t>
            </w:r>
            <w:r>
              <w:br/>
            </w:r>
            <w:r>
              <w:rPr>
                <w:rFonts w:ascii="Times New Roman"/>
                <w:b w:val="false"/>
                <w:i w:val="false"/>
                <w:color w:val="000000"/>
                <w:sz w:val="20"/>
              </w:rPr>
              <w:t>алушының</w:t>
            </w:r>
            <w:r>
              <w:br/>
            </w:r>
            <w:r>
              <w:rPr>
                <w:rFonts w:ascii="Times New Roman"/>
                <w:b w:val="false"/>
                <w:i w:val="false"/>
                <w:color w:val="000000"/>
                <w:sz w:val="20"/>
              </w:rPr>
              <w:t>Т.А.Ә. (бар болған жағдайда)/</w:t>
            </w:r>
          </w:p>
        </w:tc>
      </w:tr>
    </w:tbl>
    <w:p>
      <w:pPr>
        <w:spacing w:after="0"/>
        <w:ind w:left="0"/>
        <w:jc w:val="left"/>
      </w:pPr>
      <w:r>
        <w:rPr>
          <w:rFonts w:ascii="Times New Roman"/>
          <w:b/>
          <w:i w:val="false"/>
          <w:color w:val="000000"/>
        </w:rPr>
        <w:t xml:space="preserve"> Аттестаттаудан өту үшін білім беру ұйымдарында лауазым атқаратын педагогтердің құжаттарын қабылдаудан бас тарту туралы қолхат </w:t>
      </w:r>
    </w:p>
    <w:p>
      <w:pPr>
        <w:spacing w:after="0"/>
        <w:ind w:left="0"/>
        <w:jc w:val="both"/>
      </w:pPr>
      <w:r>
        <w:rPr>
          <w:rFonts w:ascii="Times New Roman"/>
          <w:b w:val="false"/>
          <w:i w:val="false"/>
          <w:color w:val="000000"/>
          <w:sz w:val="28"/>
        </w:rPr>
        <w:t xml:space="preserve">
      Қазақстан Республикасы Білім және ғылым министрінің 2016 жылғы 27 қаңтардағы № 83 бұйрығымен бекітілген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ұйымдарында қызмет атқаратын педагогтерді және білім беру мен ғылым саласындағы өзге де азаматтық қызметшілерді аттестаттаудан өткізу қағидалары мен шарттарының 2-тарауының </w:t>
      </w:r>
      <w:r>
        <w:rPr>
          <w:rFonts w:ascii="Times New Roman"/>
          <w:b w:val="false"/>
          <w:i w:val="false"/>
          <w:color w:val="000000"/>
          <w:sz w:val="28"/>
        </w:rPr>
        <w:t>43-тармағын</w:t>
      </w:r>
      <w:r>
        <w:rPr>
          <w:rFonts w:ascii="Times New Roman"/>
          <w:b w:val="false"/>
          <w:i w:val="false"/>
          <w:color w:val="000000"/>
          <w:sz w:val="28"/>
        </w:rPr>
        <w:t xml:space="preserve"> басшылыққа ала отырып, </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/көрсетілетін қызметті берушінің немесе Мемлекеттік корпорацияның атауын, мекенжайын көрсету/</w:t>
      </w:r>
    </w:p>
    <w:p>
      <w:pPr>
        <w:spacing w:after="0"/>
        <w:ind w:left="0"/>
        <w:jc w:val="both"/>
      </w:pPr>
      <w:r>
        <w:rPr>
          <w:rFonts w:ascii="Times New Roman"/>
          <w:b w:val="false"/>
          <w:i w:val="false"/>
          <w:color w:val="000000"/>
          <w:sz w:val="28"/>
        </w:rPr>
        <w:t xml:space="preserve">
      педагогтерге біліктілік санаттарын беру (растау) рәсіміне қатысу үшін құжаттарды қабылдаудан бас тартады </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xml:space="preserve">
      / көрсетілетін қызметті алушының Т.А.Ә. (бар болған жағдада) көрсету/ </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/білім беру ұйымының атауын көрсету/</w:t>
      </w:r>
    </w:p>
    <w:p>
      <w:pPr>
        <w:spacing w:after="0"/>
        <w:ind w:left="0"/>
        <w:jc w:val="both"/>
      </w:pPr>
      <w:r>
        <w:rPr>
          <w:rFonts w:ascii="Times New Roman"/>
          <w:b w:val="false"/>
          <w:i w:val="false"/>
          <w:color w:val="000000"/>
          <w:sz w:val="28"/>
        </w:rPr>
        <w:t xml:space="preserve">
      байланысты_____________________________________________, атап айтқанда /жоқ немесе сәйкес келмейтін құжаттардың атауын көрсету/: </w:t>
      </w:r>
    </w:p>
    <w:p>
      <w:pPr>
        <w:spacing w:after="0"/>
        <w:ind w:left="0"/>
        <w:jc w:val="both"/>
      </w:pPr>
      <w:r>
        <w:rPr>
          <w:rFonts w:ascii="Times New Roman"/>
          <w:b w:val="false"/>
          <w:i w:val="false"/>
          <w:color w:val="000000"/>
          <w:sz w:val="28"/>
        </w:rPr>
        <w:t>
      1) _________________________________;</w:t>
      </w:r>
    </w:p>
    <w:p>
      <w:pPr>
        <w:spacing w:after="0"/>
        <w:ind w:left="0"/>
        <w:jc w:val="both"/>
      </w:pPr>
      <w:r>
        <w:rPr>
          <w:rFonts w:ascii="Times New Roman"/>
          <w:b w:val="false"/>
          <w:i w:val="false"/>
          <w:color w:val="000000"/>
          <w:sz w:val="28"/>
        </w:rPr>
        <w:t>
      2) _________________________________;</w:t>
      </w:r>
    </w:p>
    <w:p>
      <w:pPr>
        <w:spacing w:after="0"/>
        <w:ind w:left="0"/>
        <w:jc w:val="both"/>
      </w:pPr>
      <w:r>
        <w:rPr>
          <w:rFonts w:ascii="Times New Roman"/>
          <w:b w:val="false"/>
          <w:i w:val="false"/>
          <w:color w:val="000000"/>
          <w:sz w:val="28"/>
        </w:rPr>
        <w:t>
      3) _________________________________.</w:t>
      </w:r>
    </w:p>
    <w:p>
      <w:pPr>
        <w:spacing w:after="0"/>
        <w:ind w:left="0"/>
        <w:jc w:val="both"/>
      </w:pPr>
      <w:r>
        <w:rPr>
          <w:rFonts w:ascii="Times New Roman"/>
          <w:b w:val="false"/>
          <w:i w:val="false"/>
          <w:color w:val="000000"/>
          <w:sz w:val="28"/>
        </w:rPr>
        <w:t>
      Осы қолхат әр тарапқа бір-бірден 2 данада жасалды.</w:t>
      </w:r>
    </w:p>
    <w:p>
      <w:pPr>
        <w:spacing w:after="0"/>
        <w:ind w:left="0"/>
        <w:jc w:val="both"/>
      </w:pPr>
      <w:r>
        <w:rPr>
          <w:rFonts w:ascii="Times New Roman"/>
          <w:b w:val="false"/>
          <w:i w:val="false"/>
          <w:color w:val="000000"/>
          <w:sz w:val="28"/>
        </w:rPr>
        <w:t>
      "____"___________20___жыл _______________________________</w:t>
      </w:r>
    </w:p>
    <w:p>
      <w:pPr>
        <w:spacing w:after="0"/>
        <w:ind w:left="0"/>
        <w:jc w:val="both"/>
      </w:pPr>
      <w:r>
        <w:rPr>
          <w:rFonts w:ascii="Times New Roman"/>
          <w:b w:val="false"/>
          <w:i w:val="false"/>
          <w:color w:val="000000"/>
          <w:sz w:val="28"/>
        </w:rPr>
        <w:t>
      (Мемлекеттік корпорация қызметкерінің Т.А.Ә.)</w:t>
      </w:r>
    </w:p>
    <w:p>
      <w:pPr>
        <w:spacing w:after="0"/>
        <w:ind w:left="0"/>
        <w:jc w:val="both"/>
      </w:pPr>
      <w:r>
        <w:rPr>
          <w:rFonts w:ascii="Times New Roman"/>
          <w:b w:val="false"/>
          <w:i w:val="false"/>
          <w:color w:val="000000"/>
          <w:sz w:val="28"/>
        </w:rPr>
        <w:t>
      _______________________________</w:t>
      </w:r>
    </w:p>
    <w:p>
      <w:pPr>
        <w:spacing w:after="0"/>
        <w:ind w:left="0"/>
        <w:jc w:val="both"/>
      </w:pPr>
      <w:r>
        <w:rPr>
          <w:rFonts w:ascii="Times New Roman"/>
          <w:b w:val="false"/>
          <w:i w:val="false"/>
          <w:color w:val="000000"/>
          <w:sz w:val="28"/>
        </w:rPr>
        <w:t>
      (қолы, байланыс телефоны)</w:t>
      </w:r>
    </w:p>
    <w:p>
      <w:pPr>
        <w:spacing w:after="0"/>
        <w:ind w:left="0"/>
        <w:jc w:val="both"/>
      </w:pPr>
      <w:r>
        <w:rPr>
          <w:rFonts w:ascii="Times New Roman"/>
          <w:b w:val="false"/>
          <w:i w:val="false"/>
          <w:color w:val="000000"/>
          <w:sz w:val="28"/>
        </w:rPr>
        <w:t>
      Алды:                              __________________________________</w:t>
      </w:r>
    </w:p>
    <w:p>
      <w:pPr>
        <w:spacing w:after="0"/>
        <w:ind w:left="0"/>
        <w:jc w:val="both"/>
      </w:pPr>
      <w:r>
        <w:rPr>
          <w:rFonts w:ascii="Times New Roman"/>
          <w:b w:val="false"/>
          <w:i w:val="false"/>
          <w:color w:val="000000"/>
          <w:sz w:val="28"/>
        </w:rPr>
        <w:t>
      /көрсетілетін қызметті алушының Т.А.Ә.</w:t>
      </w:r>
    </w:p>
    <w:p>
      <w:pPr>
        <w:spacing w:after="0"/>
        <w:ind w:left="0"/>
        <w:jc w:val="both"/>
      </w:pPr>
      <w:r>
        <w:rPr>
          <w:rFonts w:ascii="Times New Roman"/>
          <w:b w:val="false"/>
          <w:i w:val="false"/>
          <w:color w:val="000000"/>
          <w:sz w:val="28"/>
        </w:rPr>
        <w:t>
      (бар болған жағдайда) /</w:t>
      </w:r>
    </w:p>
    <w:p>
      <w:pPr>
        <w:spacing w:after="0"/>
        <w:ind w:left="0"/>
        <w:jc w:val="both"/>
      </w:pPr>
      <w:r>
        <w:rPr>
          <w:rFonts w:ascii="Times New Roman"/>
          <w:b w:val="false"/>
          <w:i w:val="false"/>
          <w:color w:val="000000"/>
          <w:sz w:val="28"/>
        </w:rPr>
        <w:t>
      "____"___________20___жыл                  ______________/қолы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педагогтерді және</w:t>
            </w:r>
            <w:r>
              <w:br/>
            </w:r>
            <w:r>
              <w:rPr>
                <w:rFonts w:ascii="Times New Roman"/>
                <w:b w:val="false"/>
                <w:i w:val="false"/>
                <w:color w:val="000000"/>
                <w:sz w:val="20"/>
              </w:rPr>
              <w:t>білім және ғылым саласындағы</w:t>
            </w:r>
            <w:r>
              <w:br/>
            </w:r>
            <w:r>
              <w:rPr>
                <w:rFonts w:ascii="Times New Roman"/>
                <w:b w:val="false"/>
                <w:i w:val="false"/>
                <w:color w:val="000000"/>
                <w:sz w:val="20"/>
              </w:rPr>
              <w:t>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шарттарына</w:t>
            </w:r>
            <w:r>
              <w:br/>
            </w:r>
            <w:r>
              <w:rPr>
                <w:rFonts w:ascii="Times New Roman"/>
                <w:b w:val="false"/>
                <w:i w:val="false"/>
                <w:color w:val="000000"/>
                <w:sz w:val="20"/>
              </w:rPr>
              <w:t>10-қосымша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/көрсетілетін қызметті</w:t>
            </w:r>
            <w:r>
              <w:br/>
            </w:r>
            <w:r>
              <w:rPr>
                <w:rFonts w:ascii="Times New Roman"/>
                <w:b w:val="false"/>
                <w:i w:val="false"/>
                <w:color w:val="000000"/>
                <w:sz w:val="20"/>
              </w:rPr>
              <w:t>алушының</w:t>
            </w:r>
            <w:r>
              <w:br/>
            </w:r>
            <w:r>
              <w:rPr>
                <w:rFonts w:ascii="Times New Roman"/>
                <w:b w:val="false"/>
                <w:i w:val="false"/>
                <w:color w:val="000000"/>
                <w:sz w:val="20"/>
              </w:rPr>
              <w:t>Т.А.Ә.(бар болған жағдайда)/</w:t>
            </w:r>
          </w:p>
        </w:tc>
      </w:tr>
    </w:tbl>
    <w:p>
      <w:pPr>
        <w:spacing w:after="0"/>
        <w:ind w:left="0"/>
        <w:jc w:val="left"/>
      </w:pPr>
      <w:r>
        <w:rPr>
          <w:rFonts w:ascii="Times New Roman"/>
          <w:b/>
          <w:i w:val="false"/>
          <w:color w:val="000000"/>
        </w:rPr>
        <w:t xml:space="preserve"> Аттестаттаудан өту үшін білім беру ұйымдарында лауазым атқаратын педагогтердің құжаттарын қабылдау туралы қолхат</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/көрсетілетін қызметті алушының Т.А.Ә.(бар болған жағдайда) /</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 көрсетілетін қызметті берушінің атауын көрсету/</w:t>
      </w:r>
    </w:p>
    <w:p>
      <w:pPr>
        <w:spacing w:after="0"/>
        <w:ind w:left="0"/>
        <w:jc w:val="both"/>
      </w:pPr>
      <w:r>
        <w:rPr>
          <w:rFonts w:ascii="Times New Roman"/>
          <w:b w:val="false"/>
          <w:i w:val="false"/>
          <w:color w:val="000000"/>
          <w:sz w:val="28"/>
        </w:rPr>
        <w:t>
      Педагогтерді аттестаттау рәсіміне қатысу үшін қабылданған құжаттар тізбесі:</w:t>
      </w:r>
    </w:p>
    <w:p>
      <w:pPr>
        <w:spacing w:after="0"/>
        <w:ind w:left="0"/>
        <w:jc w:val="both"/>
      </w:pPr>
      <w:r>
        <w:rPr>
          <w:rFonts w:ascii="Times New Roman"/>
          <w:b w:val="false"/>
          <w:i w:val="false"/>
          <w:color w:val="000000"/>
          <w:sz w:val="28"/>
        </w:rPr>
        <w:t>
      1.__________________________________________________________</w:t>
      </w:r>
    </w:p>
    <w:p>
      <w:pPr>
        <w:spacing w:after="0"/>
        <w:ind w:left="0"/>
        <w:jc w:val="both"/>
      </w:pPr>
      <w:r>
        <w:rPr>
          <w:rFonts w:ascii="Times New Roman"/>
          <w:b w:val="false"/>
          <w:i w:val="false"/>
          <w:color w:val="000000"/>
          <w:sz w:val="28"/>
        </w:rPr>
        <w:t>
      2.__________________________________________________________</w:t>
      </w:r>
    </w:p>
    <w:p>
      <w:pPr>
        <w:spacing w:after="0"/>
        <w:ind w:left="0"/>
        <w:jc w:val="both"/>
      </w:pPr>
      <w:r>
        <w:rPr>
          <w:rFonts w:ascii="Times New Roman"/>
          <w:b w:val="false"/>
          <w:i w:val="false"/>
          <w:color w:val="000000"/>
          <w:sz w:val="28"/>
        </w:rPr>
        <w:t>
      3.__________________________________________________________</w:t>
      </w:r>
    </w:p>
    <w:p>
      <w:pPr>
        <w:spacing w:after="0"/>
        <w:ind w:left="0"/>
        <w:jc w:val="both"/>
      </w:pPr>
      <w:r>
        <w:rPr>
          <w:rFonts w:ascii="Times New Roman"/>
          <w:b w:val="false"/>
          <w:i w:val="false"/>
          <w:color w:val="000000"/>
          <w:sz w:val="28"/>
        </w:rPr>
        <w:t>
      Қабылдады:</w:t>
      </w:r>
    </w:p>
    <w:p>
      <w:pPr>
        <w:spacing w:after="0"/>
        <w:ind w:left="0"/>
        <w:jc w:val="both"/>
      </w:pPr>
      <w:r>
        <w:rPr>
          <w:rFonts w:ascii="Times New Roman"/>
          <w:b w:val="false"/>
          <w:i w:val="false"/>
          <w:color w:val="000000"/>
          <w:sz w:val="28"/>
        </w:rPr>
        <w:t>
      ______________________________________________________________</w:t>
      </w:r>
    </w:p>
    <w:p>
      <w:pPr>
        <w:spacing w:after="0"/>
        <w:ind w:left="0"/>
        <w:jc w:val="both"/>
      </w:pPr>
      <w:r>
        <w:rPr>
          <w:rFonts w:ascii="Times New Roman"/>
          <w:b w:val="false"/>
          <w:i w:val="false"/>
          <w:color w:val="000000"/>
          <w:sz w:val="28"/>
        </w:rPr>
        <w:t>
      (орындаушының Т.А.Ә.) (қолы, байланыс телефоны)</w:t>
      </w:r>
    </w:p>
    <w:p>
      <w:pPr>
        <w:spacing w:after="0"/>
        <w:ind w:left="0"/>
        <w:jc w:val="both"/>
      </w:pPr>
      <w:r>
        <w:rPr>
          <w:rFonts w:ascii="Times New Roman"/>
          <w:b w:val="false"/>
          <w:i w:val="false"/>
          <w:color w:val="000000"/>
          <w:sz w:val="28"/>
        </w:rPr>
        <w:t>
      "____"___________20___жыл</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r>
              <w:br/>
            </w: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педагогтерді және</w:t>
            </w:r>
            <w:r>
              <w:br/>
            </w:r>
            <w:r>
              <w:rPr>
                <w:rFonts w:ascii="Times New Roman"/>
                <w:b w:val="false"/>
                <w:i w:val="false"/>
                <w:color w:val="000000"/>
                <w:sz w:val="20"/>
              </w:rPr>
              <w:t>білім және ғылым саласындағы</w:t>
            </w:r>
            <w:r>
              <w:br/>
            </w:r>
            <w:r>
              <w:rPr>
                <w:rFonts w:ascii="Times New Roman"/>
                <w:b w:val="false"/>
                <w:i w:val="false"/>
                <w:color w:val="000000"/>
                <w:sz w:val="20"/>
              </w:rPr>
              <w:t>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шарттарына</w:t>
            </w:r>
            <w:r>
              <w:br/>
            </w:r>
            <w:r>
              <w:rPr>
                <w:rFonts w:ascii="Times New Roman"/>
                <w:b w:val="false"/>
                <w:i w:val="false"/>
                <w:color w:val="000000"/>
                <w:sz w:val="20"/>
              </w:rPr>
              <w:t>11-қосымша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Аттестаттау комиссиясының</w:t>
            </w:r>
            <w:r>
              <w:br/>
            </w:r>
            <w:r>
              <w:rPr>
                <w:rFonts w:ascii="Times New Roman"/>
                <w:b w:val="false"/>
                <w:i w:val="false"/>
                <w:color w:val="000000"/>
                <w:sz w:val="20"/>
              </w:rPr>
              <w:t>төрағасы</w:t>
            </w:r>
            <w:r>
              <w:br/>
            </w:r>
            <w:r>
              <w:rPr>
                <w:rFonts w:ascii="Times New Roman"/>
                <w:b w:val="false"/>
                <w:i w:val="false"/>
                <w:color w:val="000000"/>
                <w:sz w:val="20"/>
              </w:rPr>
              <w:t>____________________________</w:t>
            </w:r>
            <w:r>
              <w:br/>
            </w:r>
            <w:r>
              <w:rPr>
                <w:rFonts w:ascii="Times New Roman"/>
                <w:b w:val="false"/>
                <w:i w:val="false"/>
                <w:color w:val="000000"/>
                <w:sz w:val="20"/>
              </w:rPr>
              <w:t>(білім беру ұйымының атауы),</w:t>
            </w:r>
            <w:r>
              <w:br/>
            </w:r>
            <w:r>
              <w:rPr>
                <w:rFonts w:ascii="Times New Roman"/>
                <w:b w:val="false"/>
                <w:i w:val="false"/>
                <w:color w:val="000000"/>
                <w:sz w:val="20"/>
              </w:rPr>
              <w:t>аудандық (қалалық) бөлімдер,</w:t>
            </w:r>
            <w:r>
              <w:br/>
            </w:r>
            <w:r>
              <w:rPr>
                <w:rFonts w:ascii="Times New Roman"/>
                <w:b w:val="false"/>
                <w:i w:val="false"/>
                <w:color w:val="000000"/>
                <w:sz w:val="20"/>
              </w:rPr>
              <w:t>облыстардың, республикалық</w:t>
            </w:r>
            <w:r>
              <w:br/>
            </w:r>
            <w:r>
              <w:rPr>
                <w:rFonts w:ascii="Times New Roman"/>
                <w:b w:val="false"/>
                <w:i w:val="false"/>
                <w:color w:val="000000"/>
                <w:sz w:val="20"/>
              </w:rPr>
              <w:t>маңызы бар қалалардың және</w:t>
            </w:r>
            <w:r>
              <w:br/>
            </w:r>
            <w:r>
              <w:rPr>
                <w:rFonts w:ascii="Times New Roman"/>
                <w:b w:val="false"/>
                <w:i w:val="false"/>
                <w:color w:val="000000"/>
                <w:sz w:val="20"/>
              </w:rPr>
              <w:t>астананың білім басқармалары,</w:t>
            </w:r>
            <w:r>
              <w:br/>
            </w:r>
            <w:r>
              <w:rPr>
                <w:rFonts w:ascii="Times New Roman"/>
                <w:b w:val="false"/>
                <w:i w:val="false"/>
                <w:color w:val="000000"/>
                <w:sz w:val="20"/>
              </w:rPr>
              <w:t>уәкілетті орган)</w:t>
            </w:r>
          </w:p>
        </w:tc>
      </w:tr>
    </w:tbl>
    <w:p>
      <w:pPr>
        <w:spacing w:after="0"/>
        <w:ind w:left="0"/>
        <w:jc w:val="left"/>
      </w:pPr>
      <w:r>
        <w:rPr>
          <w:rFonts w:ascii="Times New Roman"/>
          <w:b/>
          <w:i w:val="false"/>
          <w:color w:val="000000"/>
        </w:rPr>
        <w:t xml:space="preserve">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ұйымдарының басшыларын (басшыларының орынбасарларын) аттестаттауға қатысу туралы өтініш </w:t>
      </w:r>
    </w:p>
    <w:p>
      <w:pPr>
        <w:spacing w:after="0"/>
        <w:ind w:left="0"/>
        <w:jc w:val="both"/>
      </w:pPr>
      <w:r>
        <w:rPr>
          <w:rFonts w:ascii="Times New Roman"/>
          <w:b w:val="false"/>
          <w:i w:val="false"/>
          <w:color w:val="000000"/>
          <w:sz w:val="28"/>
        </w:rPr>
        <w:t xml:space="preserve">
      Мен,_________________________________________________________________, </w:t>
      </w:r>
    </w:p>
    <w:p>
      <w:pPr>
        <w:spacing w:after="0"/>
        <w:ind w:left="0"/>
        <w:jc w:val="both"/>
      </w:pPr>
      <w:r>
        <w:rPr>
          <w:rFonts w:ascii="Times New Roman"/>
          <w:b w:val="false"/>
          <w:i w:val="false"/>
          <w:color w:val="000000"/>
          <w:sz w:val="28"/>
        </w:rPr>
        <w:t>
      (педагогтің Т.А.Ә.(бар болған жағдайда)</w:t>
      </w:r>
    </w:p>
    <w:p>
      <w:pPr>
        <w:spacing w:after="0"/>
        <w:ind w:left="0"/>
        <w:jc w:val="both"/>
      </w:pPr>
      <w:r>
        <w:rPr>
          <w:rFonts w:ascii="Times New Roman"/>
          <w:b w:val="false"/>
          <w:i w:val="false"/>
          <w:color w:val="000000"/>
          <w:sz w:val="28"/>
        </w:rPr>
        <w:t>
      ЖСН_______________________________________________________________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(лауазымы, жұмыс орны)</w:t>
      </w:r>
    </w:p>
    <w:p>
      <w:pPr>
        <w:spacing w:after="0"/>
        <w:ind w:left="0"/>
        <w:jc w:val="both"/>
      </w:pPr>
      <w:r>
        <w:rPr>
          <w:rFonts w:ascii="Times New Roman"/>
          <w:b w:val="false"/>
          <w:i w:val="false"/>
          <w:color w:val="000000"/>
          <w:sz w:val="28"/>
        </w:rPr>
        <w:t xml:space="preserve">
      Лауазым (мамандығы) бойынша________20___жылғы біліктілік санатына аттестаттауға қатысуға рұқсат беруді сұраймын. </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Бүгінгі таңда _____ (күні) ___ (айы) ______ жылға дейін жарамды біліктілік санатым бар</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Мына жұмыс нәтижелерін негіз деп есептеймін:</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Өзім туралы мынадай мәліметтерді хабарлаймын</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Білімі: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555"/>
        <w:gridCol w:w="1122"/>
        <w:gridCol w:w="9623"/>
      </w:tblGrid>
      <w:tr>
        <w:trPr>
          <w:trHeight w:val="30" w:hRule="atLeast"/>
        </w:trPr>
        <w:tc>
          <w:tcPr>
            <w:tcW w:w="1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орнының атауы</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кезеңі</w:t>
            </w:r>
          </w:p>
        </w:tc>
        <w:tc>
          <w:tcPr>
            <w:tcW w:w="9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Білімі туралы дипломда немесе атқаратын лауазымы бойынша тиісті біліктілік бере отырып, қайта даярлау туралы құжатта көрсетілген мамандық (біліктілік) </w:t>
            </w:r>
          </w:p>
        </w:tc>
      </w:tr>
      <w:tr>
        <w:trPr>
          <w:trHeight w:val="30" w:hRule="atLeast"/>
        </w:trPr>
        <w:tc>
          <w:tcPr>
            <w:tcW w:w="1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Жұмыс өтілі: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50"/>
        <w:gridCol w:w="8011"/>
        <w:gridCol w:w="550"/>
        <w:gridCol w:w="3189"/>
      </w:tblGrid>
      <w:tr>
        <w:trPr>
          <w:trHeight w:val="30" w:hRule="atLeast"/>
        </w:trPr>
        <w:tc>
          <w:tcPr>
            <w:tcW w:w="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Жалпы </w:t>
            </w:r>
          </w:p>
        </w:tc>
        <w:tc>
          <w:tcPr>
            <w:tcW w:w="8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Білімі туралы дипломда немесе атқаратын лауазымы бойынша тиісті біліктілік бере отырып, қайта даярлау туралы құжатта көрсетілген мамандық (біліктілік) бойынша </w:t>
            </w:r>
          </w:p>
        </w:tc>
        <w:tc>
          <w:tcPr>
            <w:tcW w:w="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w:t>
            </w:r>
          </w:p>
        </w:tc>
        <w:tc>
          <w:tcPr>
            <w:tcW w:w="3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басшысы (басшының орынбасары)</w:t>
            </w:r>
          </w:p>
        </w:tc>
      </w:tr>
      <w:tr>
        <w:trPr>
          <w:trHeight w:val="30" w:hRule="atLeast"/>
        </w:trPr>
        <w:tc>
          <w:tcPr>
            <w:tcW w:w="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xml:space="preserve">
      Марапаттары, атағы, ғылыми (академиялық) дәрежесі, ғылыми атағы алған жылын көрсете отырып </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xml:space="preserve">
      Білім беру ұйымының басшысы (басшының орынбасары) жұмыс істейтін білім беру ұйымы (қажеттісінің астын сызу): мектепке дейінгі, бастауыш, негізгі орта, жалпы орта, техникалық және кәсіптік, орта білімнен кейінгі, арнайы, қосымша білім беру. </w:t>
      </w:r>
    </w:p>
    <w:p>
      <w:pPr>
        <w:spacing w:after="0"/>
        <w:ind w:left="0"/>
        <w:jc w:val="both"/>
      </w:pPr>
      <w:r>
        <w:rPr>
          <w:rFonts w:ascii="Times New Roman"/>
          <w:b w:val="false"/>
          <w:i w:val="false"/>
          <w:color w:val="000000"/>
          <w:sz w:val="28"/>
        </w:rPr>
        <w:t xml:space="preserve">
      Аттестаттау қағидаларымен таныстым. </w:t>
      </w:r>
    </w:p>
    <w:p>
      <w:pPr>
        <w:spacing w:after="0"/>
        <w:ind w:left="0"/>
        <w:jc w:val="both"/>
      </w:pPr>
      <w:r>
        <w:rPr>
          <w:rFonts w:ascii="Times New Roman"/>
          <w:b w:val="false"/>
          <w:i w:val="false"/>
          <w:color w:val="000000"/>
          <w:sz w:val="28"/>
        </w:rPr>
        <w:t>
      "____" __________ 20 ___ жыл __________________</w:t>
      </w:r>
    </w:p>
    <w:p>
      <w:pPr>
        <w:spacing w:after="0"/>
        <w:ind w:left="0"/>
        <w:jc w:val="both"/>
      </w:pPr>
      <w:r>
        <w:rPr>
          <w:rFonts w:ascii="Times New Roman"/>
          <w:b w:val="false"/>
          <w:i w:val="false"/>
          <w:color w:val="000000"/>
          <w:sz w:val="28"/>
        </w:rPr>
        <w:t>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r>
              <w:br/>
            </w: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педагогтарды және</w:t>
            </w:r>
            <w:r>
              <w:br/>
            </w:r>
            <w:r>
              <w:rPr>
                <w:rFonts w:ascii="Times New Roman"/>
                <w:b w:val="false"/>
                <w:i w:val="false"/>
                <w:color w:val="000000"/>
                <w:sz w:val="20"/>
              </w:rPr>
              <w:t>білім және ғылым саласындағы</w:t>
            </w:r>
            <w:r>
              <w:br/>
            </w:r>
            <w:r>
              <w:rPr>
                <w:rFonts w:ascii="Times New Roman"/>
                <w:b w:val="false"/>
                <w:i w:val="false"/>
                <w:color w:val="000000"/>
                <w:sz w:val="20"/>
              </w:rPr>
              <w:t>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шарттарына</w:t>
            </w:r>
            <w:r>
              <w:br/>
            </w:r>
            <w:r>
              <w:rPr>
                <w:rFonts w:ascii="Times New Roman"/>
                <w:b w:val="false"/>
                <w:i w:val="false"/>
                <w:color w:val="000000"/>
                <w:sz w:val="20"/>
              </w:rPr>
              <w:t>12-қосымша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Білім беру ұйымының басшысына аттестаттау парағы </w:t>
      </w:r>
    </w:p>
    <w:p>
      <w:pPr>
        <w:spacing w:after="0"/>
        <w:ind w:left="0"/>
        <w:jc w:val="both"/>
      </w:pPr>
      <w:r>
        <w:rPr>
          <w:rFonts w:ascii="Times New Roman"/>
          <w:b w:val="false"/>
          <w:i w:val="false"/>
          <w:color w:val="000000"/>
          <w:sz w:val="28"/>
        </w:rPr>
        <w:t>
      Аттестаттау түрі: кезекті -☐; қайталама -☐</w:t>
      </w:r>
    </w:p>
    <w:p>
      <w:pPr>
        <w:spacing w:after="0"/>
        <w:ind w:left="0"/>
        <w:jc w:val="both"/>
      </w:pPr>
      <w:r>
        <w:rPr>
          <w:rFonts w:ascii="Times New Roman"/>
          <w:b w:val="false"/>
          <w:i w:val="false"/>
          <w:color w:val="000000"/>
          <w:sz w:val="28"/>
        </w:rPr>
        <w:t>
      (X белгісімен белгілеу қажет)</w:t>
      </w:r>
    </w:p>
    <w:p>
      <w:pPr>
        <w:spacing w:after="0"/>
        <w:ind w:left="0"/>
        <w:jc w:val="both"/>
      </w:pPr>
      <w:r>
        <w:rPr>
          <w:rFonts w:ascii="Times New Roman"/>
          <w:b w:val="false"/>
          <w:i w:val="false"/>
          <w:color w:val="000000"/>
          <w:sz w:val="28"/>
        </w:rPr>
        <w:t>
      Т.А.Ә. (болған жағдайда әкесінің аты)__________________________________</w:t>
      </w:r>
    </w:p>
    <w:p>
      <w:pPr>
        <w:spacing w:after="0"/>
        <w:ind w:left="0"/>
        <w:jc w:val="both"/>
      </w:pPr>
      <w:r>
        <w:rPr>
          <w:rFonts w:ascii="Times New Roman"/>
          <w:b w:val="false"/>
          <w:i w:val="false"/>
          <w:color w:val="000000"/>
          <w:sz w:val="28"/>
        </w:rPr>
        <w:t>
      Туған жылы "___" __________ _______ жыл.</w:t>
      </w:r>
    </w:p>
    <w:p>
      <w:pPr>
        <w:spacing w:after="0"/>
        <w:ind w:left="0"/>
        <w:jc w:val="both"/>
      </w:pPr>
      <w:r>
        <w:rPr>
          <w:rFonts w:ascii="Times New Roman"/>
          <w:b w:val="false"/>
          <w:i w:val="false"/>
          <w:color w:val="000000"/>
          <w:sz w:val="28"/>
        </w:rPr>
        <w:t>
      Қайта даярлау, біліктілікті арттыру жөніндегі білімі туралы анықтама (қашан және қандай оқу орнын аяқтады, білімі бойынша мамандығы және біліктілігі, біліктілікті арттыру, қайта даярлау, ғылыми (академиялық) дәрежесі, ғылыми дәрежесі, оларды растағаны туралы күні жөніндегі құжаты)</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4. Атқарып отырған лауазымы және қабылднған күні, біліктілік санаты</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5. Жалпы еңбек өтілі ________________________________________________</w:t>
      </w:r>
    </w:p>
    <w:p>
      <w:pPr>
        <w:spacing w:after="0"/>
        <w:ind w:left="0"/>
        <w:jc w:val="both"/>
      </w:pPr>
      <w:r>
        <w:rPr>
          <w:rFonts w:ascii="Times New Roman"/>
          <w:b w:val="false"/>
          <w:i w:val="false"/>
          <w:color w:val="000000"/>
          <w:sz w:val="28"/>
        </w:rPr>
        <w:t xml:space="preserve">
      6. Мемлекеттік және азаматтық қызмет лауазымында, басшылық лауазымында жалпы еңбек өтілі </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7. Аттестаттау комиссиясы мүшелерінің жолдаған ұсыныстары мен ескертпелері:</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8. Аттестатталушының пікірі:</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9. Аттестатталушының тікелей басшысының қызметтік мінездемесене сәйкес қызметін бағалау</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10. Отырысқа қатысқандар ___аттестаттау комиссиясының мүшелері.</w:t>
      </w:r>
    </w:p>
    <w:p>
      <w:pPr>
        <w:spacing w:after="0"/>
        <w:ind w:left="0"/>
        <w:jc w:val="both"/>
      </w:pPr>
      <w:r>
        <w:rPr>
          <w:rFonts w:ascii="Times New Roman"/>
          <w:b w:val="false"/>
          <w:i w:val="false"/>
          <w:color w:val="000000"/>
          <w:sz w:val="28"/>
        </w:rPr>
        <w:t>
      11. Аттестаттау комиссиясының әрбір мүшесі толтыратын қоса беріліп отырған бағалау парағына сәйкес дауыс беру нәтижелері бойынша аттестатталушының қызметін бағалау:</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(дауыс саны)</w:t>
      </w:r>
    </w:p>
    <w:p>
      <w:pPr>
        <w:spacing w:after="0"/>
        <w:ind w:left="0"/>
        <w:jc w:val="both"/>
      </w:pPr>
      <w:r>
        <w:rPr>
          <w:rFonts w:ascii="Times New Roman"/>
          <w:b w:val="false"/>
          <w:i w:val="false"/>
          <w:color w:val="000000"/>
          <w:sz w:val="28"/>
        </w:rPr>
        <w:t>
      1) өтініш берген біліктілік санатына аттестатталған</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(дауыс саны)</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(әрбір біліктілік санаты бойынша бөлек)</w:t>
      </w:r>
    </w:p>
    <w:p>
      <w:pPr>
        <w:spacing w:after="0"/>
        <w:ind w:left="0"/>
        <w:jc w:val="both"/>
      </w:pPr>
      <w:r>
        <w:rPr>
          <w:rFonts w:ascii="Times New Roman"/>
          <w:b w:val="false"/>
          <w:i w:val="false"/>
          <w:color w:val="000000"/>
          <w:sz w:val="28"/>
        </w:rPr>
        <w:t>
      2) өтініш берілген біліктілік санатына ротациямен аттестатталды</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(дауыс саны)</w:t>
      </w:r>
    </w:p>
    <w:p>
      <w:pPr>
        <w:spacing w:after="0"/>
        <w:ind w:left="0"/>
        <w:jc w:val="both"/>
      </w:pPr>
      <w:r>
        <w:rPr>
          <w:rFonts w:ascii="Times New Roman"/>
          <w:b w:val="false"/>
          <w:i w:val="false"/>
          <w:color w:val="000000"/>
          <w:sz w:val="28"/>
        </w:rPr>
        <w:t>
      3) өтініш берілген біліктілік санатына аттестатталмады _____________________</w:t>
      </w:r>
    </w:p>
    <w:p>
      <w:pPr>
        <w:spacing w:after="0"/>
        <w:ind w:left="0"/>
        <w:jc w:val="both"/>
      </w:pPr>
      <w:r>
        <w:rPr>
          <w:rFonts w:ascii="Times New Roman"/>
          <w:b w:val="false"/>
          <w:i w:val="false"/>
          <w:color w:val="000000"/>
          <w:sz w:val="28"/>
        </w:rPr>
        <w:t>
      (дауыс саны)</w:t>
      </w:r>
    </w:p>
    <w:p>
      <w:pPr>
        <w:spacing w:after="0"/>
        <w:ind w:left="0"/>
        <w:jc w:val="both"/>
      </w:pPr>
      <w:r>
        <w:rPr>
          <w:rFonts w:ascii="Times New Roman"/>
          <w:b w:val="false"/>
          <w:i w:val="false"/>
          <w:color w:val="000000"/>
          <w:sz w:val="28"/>
        </w:rPr>
        <w:t>
      Қорытынды бағалау_________________________________________________</w:t>
      </w:r>
    </w:p>
    <w:p>
      <w:pPr>
        <w:spacing w:after="0"/>
        <w:ind w:left="0"/>
        <w:jc w:val="both"/>
      </w:pPr>
      <w:r>
        <w:rPr>
          <w:rFonts w:ascii="Times New Roman"/>
          <w:b w:val="false"/>
          <w:i w:val="false"/>
          <w:color w:val="000000"/>
          <w:sz w:val="28"/>
        </w:rPr>
        <w:t>
      (цифрлық белгісі бар біліктілік санаты жазбаша көрсетіледі)</w:t>
      </w:r>
    </w:p>
    <w:p>
      <w:pPr>
        <w:spacing w:after="0"/>
        <w:ind w:left="0"/>
        <w:jc w:val="both"/>
      </w:pPr>
      <w:r>
        <w:rPr>
          <w:rFonts w:ascii="Times New Roman"/>
          <w:b w:val="false"/>
          <w:i w:val="false"/>
          <w:color w:val="000000"/>
          <w:sz w:val="28"/>
        </w:rPr>
        <w:t xml:space="preserve">
      12. Аттестаттау комиссиясының ұсынымдары </w:t>
      </w:r>
    </w:p>
    <w:p>
      <w:pPr>
        <w:spacing w:after="0"/>
        <w:ind w:left="0"/>
        <w:jc w:val="both"/>
      </w:pPr>
      <w:r>
        <w:rPr>
          <w:rFonts w:ascii="Times New Roman"/>
          <w:b w:val="false"/>
          <w:i w:val="false"/>
          <w:color w:val="000000"/>
          <w:sz w:val="28"/>
        </w:rPr>
        <w:t xml:space="preserve">
      (олар бойынша берілетін уәждерді көрсете отырып) </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13.Ескертпе 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Аттестаттау комиссиясының төрағасы:__________________________________</w:t>
      </w:r>
    </w:p>
    <w:p>
      <w:pPr>
        <w:spacing w:after="0"/>
        <w:ind w:left="0"/>
        <w:jc w:val="both"/>
      </w:pPr>
      <w:r>
        <w:rPr>
          <w:rFonts w:ascii="Times New Roman"/>
          <w:b w:val="false"/>
          <w:i w:val="false"/>
          <w:color w:val="000000"/>
          <w:sz w:val="28"/>
        </w:rPr>
        <w:t>
      (қолы)</w:t>
      </w:r>
    </w:p>
    <w:p>
      <w:pPr>
        <w:spacing w:after="0"/>
        <w:ind w:left="0"/>
        <w:jc w:val="both"/>
      </w:pPr>
      <w:r>
        <w:rPr>
          <w:rFonts w:ascii="Times New Roman"/>
          <w:b w:val="false"/>
          <w:i w:val="false"/>
          <w:color w:val="000000"/>
          <w:sz w:val="28"/>
        </w:rPr>
        <w:t>
      Аттестаттау комиссиясының хатшысы:__________________________________</w:t>
      </w:r>
    </w:p>
    <w:p>
      <w:pPr>
        <w:spacing w:after="0"/>
        <w:ind w:left="0"/>
        <w:jc w:val="both"/>
      </w:pPr>
      <w:r>
        <w:rPr>
          <w:rFonts w:ascii="Times New Roman"/>
          <w:b w:val="false"/>
          <w:i w:val="false"/>
          <w:color w:val="000000"/>
          <w:sz w:val="28"/>
        </w:rPr>
        <w:t>
      (қолы)</w:t>
      </w:r>
    </w:p>
    <w:p>
      <w:pPr>
        <w:spacing w:after="0"/>
        <w:ind w:left="0"/>
        <w:jc w:val="both"/>
      </w:pPr>
      <w:r>
        <w:rPr>
          <w:rFonts w:ascii="Times New Roman"/>
          <w:b w:val="false"/>
          <w:i w:val="false"/>
          <w:color w:val="000000"/>
          <w:sz w:val="28"/>
        </w:rPr>
        <w:t>
      Аттестаттау комиссиясының мүшелері:</w:t>
      </w:r>
    </w:p>
    <w:p>
      <w:pPr>
        <w:spacing w:after="0"/>
        <w:ind w:left="0"/>
        <w:jc w:val="both"/>
      </w:pPr>
      <w:r>
        <w:rPr>
          <w:rFonts w:ascii="Times New Roman"/>
          <w:b w:val="false"/>
          <w:i w:val="false"/>
          <w:color w:val="000000"/>
          <w:sz w:val="28"/>
        </w:rPr>
        <w:t>
      _________________________________</w:t>
      </w:r>
    </w:p>
    <w:p>
      <w:pPr>
        <w:spacing w:after="0"/>
        <w:ind w:left="0"/>
        <w:jc w:val="both"/>
      </w:pPr>
      <w:r>
        <w:rPr>
          <w:rFonts w:ascii="Times New Roman"/>
          <w:b w:val="false"/>
          <w:i w:val="false"/>
          <w:color w:val="000000"/>
          <w:sz w:val="28"/>
        </w:rPr>
        <w:t>
      (қолы)</w:t>
      </w:r>
    </w:p>
    <w:p>
      <w:pPr>
        <w:spacing w:after="0"/>
        <w:ind w:left="0"/>
        <w:jc w:val="both"/>
      </w:pPr>
      <w:r>
        <w:rPr>
          <w:rFonts w:ascii="Times New Roman"/>
          <w:b w:val="false"/>
          <w:i w:val="false"/>
          <w:color w:val="000000"/>
          <w:sz w:val="28"/>
        </w:rPr>
        <w:t>
      _________________________________</w:t>
      </w:r>
    </w:p>
    <w:p>
      <w:pPr>
        <w:spacing w:after="0"/>
        <w:ind w:left="0"/>
        <w:jc w:val="both"/>
      </w:pPr>
      <w:r>
        <w:rPr>
          <w:rFonts w:ascii="Times New Roman"/>
          <w:b w:val="false"/>
          <w:i w:val="false"/>
          <w:color w:val="000000"/>
          <w:sz w:val="28"/>
        </w:rPr>
        <w:t>
      (қолы)</w:t>
      </w:r>
    </w:p>
    <w:p>
      <w:pPr>
        <w:spacing w:after="0"/>
        <w:ind w:left="0"/>
        <w:jc w:val="both"/>
      </w:pPr>
      <w:r>
        <w:rPr>
          <w:rFonts w:ascii="Times New Roman"/>
          <w:b w:val="false"/>
          <w:i w:val="false"/>
          <w:color w:val="000000"/>
          <w:sz w:val="28"/>
        </w:rPr>
        <w:t>
      _________________________________</w:t>
      </w:r>
    </w:p>
    <w:p>
      <w:pPr>
        <w:spacing w:after="0"/>
        <w:ind w:left="0"/>
        <w:jc w:val="both"/>
      </w:pPr>
      <w:r>
        <w:rPr>
          <w:rFonts w:ascii="Times New Roman"/>
          <w:b w:val="false"/>
          <w:i w:val="false"/>
          <w:color w:val="000000"/>
          <w:sz w:val="28"/>
        </w:rPr>
        <w:t>
      (қолы)</w:t>
      </w:r>
    </w:p>
    <w:p>
      <w:pPr>
        <w:spacing w:after="0"/>
        <w:ind w:left="0"/>
        <w:jc w:val="both"/>
      </w:pPr>
      <w:r>
        <w:rPr>
          <w:rFonts w:ascii="Times New Roman"/>
          <w:b w:val="false"/>
          <w:i w:val="false"/>
          <w:color w:val="000000"/>
          <w:sz w:val="28"/>
        </w:rPr>
        <w:t>
      _________________________________</w:t>
      </w:r>
    </w:p>
    <w:p>
      <w:pPr>
        <w:spacing w:after="0"/>
        <w:ind w:left="0"/>
        <w:jc w:val="both"/>
      </w:pPr>
      <w:r>
        <w:rPr>
          <w:rFonts w:ascii="Times New Roman"/>
          <w:b w:val="false"/>
          <w:i w:val="false"/>
          <w:color w:val="000000"/>
          <w:sz w:val="28"/>
        </w:rPr>
        <w:t>
      (қолы)</w:t>
      </w:r>
    </w:p>
    <w:p>
      <w:pPr>
        <w:spacing w:after="0"/>
        <w:ind w:left="0"/>
        <w:jc w:val="both"/>
      </w:pPr>
      <w:r>
        <w:rPr>
          <w:rFonts w:ascii="Times New Roman"/>
          <w:b w:val="false"/>
          <w:i w:val="false"/>
          <w:color w:val="000000"/>
          <w:sz w:val="28"/>
        </w:rPr>
        <w:t>
      Ұйым басшысы                        _________________________________</w:t>
      </w:r>
    </w:p>
    <w:p>
      <w:pPr>
        <w:spacing w:after="0"/>
        <w:ind w:left="0"/>
        <w:jc w:val="both"/>
      </w:pPr>
      <w:r>
        <w:rPr>
          <w:rFonts w:ascii="Times New Roman"/>
          <w:b w:val="false"/>
          <w:i w:val="false"/>
          <w:color w:val="000000"/>
          <w:sz w:val="28"/>
        </w:rPr>
        <w:t>
      (қолы)</w:t>
      </w:r>
    </w:p>
    <w:p>
      <w:pPr>
        <w:spacing w:after="0"/>
        <w:ind w:left="0"/>
        <w:jc w:val="both"/>
      </w:pPr>
      <w:r>
        <w:rPr>
          <w:rFonts w:ascii="Times New Roman"/>
          <w:b w:val="false"/>
          <w:i w:val="false"/>
          <w:color w:val="000000"/>
          <w:sz w:val="28"/>
        </w:rPr>
        <w:t>
      Мөр орны</w:t>
      </w:r>
    </w:p>
    <w:p>
      <w:pPr>
        <w:spacing w:after="0"/>
        <w:ind w:left="0"/>
        <w:jc w:val="both"/>
      </w:pPr>
      <w:r>
        <w:rPr>
          <w:rFonts w:ascii="Times New Roman"/>
          <w:b w:val="false"/>
          <w:i w:val="false"/>
          <w:color w:val="000000"/>
          <w:sz w:val="28"/>
        </w:rPr>
        <w:t>
      Аттестаттаудың өткізілген күні "____" ___________ 20 _____ жыл.</w:t>
      </w:r>
    </w:p>
    <w:p>
      <w:pPr>
        <w:spacing w:after="0"/>
        <w:ind w:left="0"/>
        <w:jc w:val="both"/>
      </w:pPr>
      <w:r>
        <w:rPr>
          <w:rFonts w:ascii="Times New Roman"/>
          <w:b w:val="false"/>
          <w:i w:val="false"/>
          <w:color w:val="000000"/>
          <w:sz w:val="28"/>
        </w:rPr>
        <w:t xml:space="preserve">
      Аттестаттау парағымен таныстым: </w:t>
      </w:r>
    </w:p>
    <w:p>
      <w:pPr>
        <w:spacing w:after="0"/>
        <w:ind w:left="0"/>
        <w:jc w:val="both"/>
      </w:pPr>
      <w:r>
        <w:rPr>
          <w:rFonts w:ascii="Times New Roman"/>
          <w:b w:val="false"/>
          <w:i w:val="false"/>
          <w:color w:val="000000"/>
          <w:sz w:val="28"/>
        </w:rPr>
        <w:t>
      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w:t>
      </w:r>
    </w:p>
    <w:p>
      <w:pPr>
        <w:spacing w:after="0"/>
        <w:ind w:left="0"/>
        <w:jc w:val="both"/>
      </w:pPr>
      <w:r>
        <w:rPr>
          <w:rFonts w:ascii="Times New Roman"/>
          <w:b w:val="false"/>
          <w:i w:val="false"/>
          <w:color w:val="000000"/>
          <w:sz w:val="28"/>
        </w:rPr>
        <w:t>
      (аттестатталушының қолы және күні)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r>
              <w:br/>
            </w: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педагогтерді және</w:t>
            </w:r>
            <w:r>
              <w:br/>
            </w:r>
            <w:r>
              <w:rPr>
                <w:rFonts w:ascii="Times New Roman"/>
                <w:b w:val="false"/>
                <w:i w:val="false"/>
                <w:color w:val="000000"/>
                <w:sz w:val="20"/>
              </w:rPr>
              <w:t>білім және ғылым саласындағы</w:t>
            </w:r>
            <w:r>
              <w:br/>
            </w:r>
            <w:r>
              <w:rPr>
                <w:rFonts w:ascii="Times New Roman"/>
                <w:b w:val="false"/>
                <w:i w:val="false"/>
                <w:color w:val="000000"/>
                <w:sz w:val="20"/>
              </w:rPr>
              <w:t>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шарттарына</w:t>
            </w:r>
            <w:r>
              <w:br/>
            </w:r>
            <w:r>
              <w:rPr>
                <w:rFonts w:ascii="Times New Roman"/>
                <w:b w:val="false"/>
                <w:i w:val="false"/>
                <w:color w:val="000000"/>
                <w:sz w:val="20"/>
              </w:rPr>
              <w:t>13-қосымша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Аттестаттауға жататын білім беру ұйымының басшысының бағалау парағы</w:t>
      </w:r>
    </w:p>
    <w:p>
      <w:pPr>
        <w:spacing w:after="0"/>
        <w:ind w:left="0"/>
        <w:jc w:val="both"/>
      </w:pPr>
      <w:r>
        <w:rPr>
          <w:rFonts w:ascii="Times New Roman"/>
          <w:b w:val="false"/>
          <w:i w:val="false"/>
          <w:color w:val="000000"/>
          <w:sz w:val="28"/>
        </w:rPr>
        <w:t>
      (аттестаттау комиссиясының мүшесі толтырады)</w:t>
      </w:r>
    </w:p>
    <w:p>
      <w:pPr>
        <w:spacing w:after="0"/>
        <w:ind w:left="0"/>
        <w:jc w:val="both"/>
      </w:pPr>
      <w:r>
        <w:rPr>
          <w:rFonts w:ascii="Times New Roman"/>
          <w:b w:val="false"/>
          <w:i w:val="false"/>
          <w:color w:val="000000"/>
          <w:sz w:val="28"/>
        </w:rPr>
        <w:t>
      Аттестаттау түрі: кезекті -☐; қайталама -☐</w:t>
      </w:r>
    </w:p>
    <w:p>
      <w:pPr>
        <w:spacing w:after="0"/>
        <w:ind w:left="0"/>
        <w:jc w:val="both"/>
      </w:pPr>
      <w:r>
        <w:rPr>
          <w:rFonts w:ascii="Times New Roman"/>
          <w:b w:val="false"/>
          <w:i w:val="false"/>
          <w:color w:val="000000"/>
          <w:sz w:val="28"/>
        </w:rPr>
        <w:t>
      (X белгісімен белгілеу қажет)</w:t>
      </w:r>
    </w:p>
    <w:p>
      <w:pPr>
        <w:spacing w:after="0"/>
        <w:ind w:left="0"/>
        <w:jc w:val="both"/>
      </w:pPr>
      <w:r>
        <w:rPr>
          <w:rFonts w:ascii="Times New Roman"/>
          <w:b w:val="false"/>
          <w:i w:val="false"/>
          <w:color w:val="000000"/>
          <w:sz w:val="28"/>
        </w:rPr>
        <w:t>
      Т.А.Ә. (бар болған жағдайда)</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Лауазымы_________________________________________________________________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Аттестаттау комиссиясы мүшесінің шешімі (аталғандардың бірі: өтініш берілген біліктілік санатына аттестатталды, өтініш берілген біліктілік санатына ротациямен аттестатталды, өтініш берілген біліктілік санатына аттестатталмады):</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Аттестаттау комиссиясы мүшесінің өз шешімін негіздеуі:</w:t>
      </w:r>
    </w:p>
    <w:p>
      <w:pPr>
        <w:spacing w:after="0"/>
        <w:ind w:left="0"/>
        <w:jc w:val="both"/>
      </w:pPr>
      <w:r>
        <w:rPr>
          <w:rFonts w:ascii="Times New Roman"/>
          <w:b w:val="false"/>
          <w:i w:val="false"/>
          <w:color w:val="000000"/>
          <w:sz w:val="28"/>
        </w:rPr>
        <w:t>
      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w:t>
      </w:r>
    </w:p>
    <w:p>
      <w:pPr>
        <w:spacing w:after="0"/>
        <w:ind w:left="0"/>
        <w:jc w:val="both"/>
      </w:pPr>
      <w:r>
        <w:rPr>
          <w:rFonts w:ascii="Times New Roman"/>
          <w:b w:val="false"/>
          <w:i w:val="false"/>
          <w:color w:val="000000"/>
          <w:sz w:val="28"/>
        </w:rPr>
        <w:t>
      Біліктілік санатына сәйкес __________________________________________________</w:t>
      </w:r>
    </w:p>
    <w:p>
      <w:pPr>
        <w:spacing w:after="0"/>
        <w:ind w:left="0"/>
        <w:jc w:val="both"/>
      </w:pPr>
      <w:r>
        <w:rPr>
          <w:rFonts w:ascii="Times New Roman"/>
          <w:b w:val="false"/>
          <w:i w:val="false"/>
          <w:color w:val="000000"/>
          <w:sz w:val="28"/>
        </w:rPr>
        <w:t>
      Біліктілік санатын белгілеу үшін негіздер жоқ</w:t>
      </w:r>
    </w:p>
    <w:p>
      <w:pPr>
        <w:spacing w:after="0"/>
        <w:ind w:left="0"/>
        <w:jc w:val="both"/>
      </w:pPr>
      <w:r>
        <w:rPr>
          <w:rFonts w:ascii="Times New Roman"/>
          <w:b w:val="false"/>
          <w:i w:val="false"/>
          <w:color w:val="000000"/>
          <w:sz w:val="28"/>
        </w:rPr>
        <w:t>
      ________________________________________________________________________</w:t>
      </w:r>
    </w:p>
    <w:p>
      <w:pPr>
        <w:spacing w:after="0"/>
        <w:ind w:left="0"/>
        <w:jc w:val="both"/>
      </w:pPr>
      <w:r>
        <w:rPr>
          <w:rFonts w:ascii="Times New Roman"/>
          <w:b w:val="false"/>
          <w:i w:val="false"/>
          <w:color w:val="000000"/>
          <w:sz w:val="28"/>
        </w:rPr>
        <w:t>
      Негіз:___________________________________________________________________</w:t>
      </w:r>
    </w:p>
    <w:p>
      <w:pPr>
        <w:spacing w:after="0"/>
        <w:ind w:left="0"/>
        <w:jc w:val="both"/>
      </w:pPr>
      <w:r>
        <w:rPr>
          <w:rFonts w:ascii="Times New Roman"/>
          <w:b w:val="false"/>
          <w:i w:val="false"/>
          <w:color w:val="000000"/>
          <w:sz w:val="28"/>
        </w:rPr>
        <w:t>
      Аттестаттау комиссиясының мүшесі ______________________________________</w:t>
      </w:r>
    </w:p>
    <w:p>
      <w:pPr>
        <w:spacing w:after="0"/>
        <w:ind w:left="0"/>
        <w:jc w:val="both"/>
      </w:pPr>
      <w:r>
        <w:rPr>
          <w:rFonts w:ascii="Times New Roman"/>
          <w:b w:val="false"/>
          <w:i w:val="false"/>
          <w:color w:val="000000"/>
          <w:sz w:val="28"/>
        </w:rPr>
        <w:t>
      (Т. А. Ә. (бар болған жағдайда), қолы)</w:t>
      </w:r>
    </w:p>
    <w:p>
      <w:pPr>
        <w:spacing w:after="0"/>
        <w:ind w:left="0"/>
        <w:jc w:val="both"/>
      </w:pPr>
      <w:r>
        <w:rPr>
          <w:rFonts w:ascii="Times New Roman"/>
          <w:b w:val="false"/>
          <w:i w:val="false"/>
          <w:color w:val="000000"/>
          <w:sz w:val="28"/>
        </w:rPr>
        <w:t xml:space="preserve">
      Аттестаттау комиссиясының хатшысы _________________________________ </w:t>
      </w:r>
    </w:p>
    <w:p>
      <w:pPr>
        <w:spacing w:after="0"/>
        <w:ind w:left="0"/>
        <w:jc w:val="both"/>
      </w:pPr>
      <w:r>
        <w:rPr>
          <w:rFonts w:ascii="Times New Roman"/>
          <w:b w:val="false"/>
          <w:i w:val="false"/>
          <w:color w:val="000000"/>
          <w:sz w:val="28"/>
        </w:rPr>
        <w:t>
      (Т. А. Ә. (бар болған жағдайда), қолы)</w:t>
      </w:r>
    </w:p>
    <w:p>
      <w:pPr>
        <w:spacing w:after="0"/>
        <w:ind w:left="0"/>
        <w:jc w:val="both"/>
      </w:pPr>
      <w:r>
        <w:rPr>
          <w:rFonts w:ascii="Times New Roman"/>
          <w:b w:val="false"/>
          <w:i w:val="false"/>
          <w:color w:val="000000"/>
          <w:sz w:val="28"/>
        </w:rPr>
        <w:t>
      Күні "____" __________ 20 ______ жыл</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r>
              <w:br/>
            </w: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педагогтерді және</w:t>
            </w:r>
            <w:r>
              <w:br/>
            </w:r>
            <w:r>
              <w:rPr>
                <w:rFonts w:ascii="Times New Roman"/>
                <w:b w:val="false"/>
                <w:i w:val="false"/>
                <w:color w:val="000000"/>
                <w:sz w:val="20"/>
              </w:rPr>
              <w:t>білім және ғылым саласындағы</w:t>
            </w:r>
            <w:r>
              <w:br/>
            </w:r>
            <w:r>
              <w:rPr>
                <w:rFonts w:ascii="Times New Roman"/>
                <w:b w:val="false"/>
                <w:i w:val="false"/>
                <w:color w:val="000000"/>
                <w:sz w:val="20"/>
              </w:rPr>
              <w:t>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шарттарына</w:t>
            </w:r>
            <w:r>
              <w:br/>
            </w:r>
            <w:r>
              <w:rPr>
                <w:rFonts w:ascii="Times New Roman"/>
                <w:b w:val="false"/>
                <w:i w:val="false"/>
                <w:color w:val="000000"/>
                <w:sz w:val="20"/>
              </w:rPr>
              <w:t>14-қосымша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Білім беру ұйымдары басшылары қызметтерінің тиімділік көрсеткіштері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31"/>
        <w:gridCol w:w="6372"/>
        <w:gridCol w:w="3238"/>
        <w:gridCol w:w="1659"/>
      </w:tblGrid>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Көрсеткіштер </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Балдар</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Сапалы білім берудің қолжетімділігін қамтамасыз ету тиімділігі</w:t>
            </w:r>
            <w:r>
              <w:br/>
            </w:r>
            <w:r>
              <w:rPr>
                <w:rFonts w:ascii="Times New Roman"/>
                <w:b w:val="false"/>
                <w:i w:val="false"/>
                <w:color w:val="000000"/>
                <w:sz w:val="20"/>
              </w:rPr>
              <w:t>
(өлшемшарттар бойынша ең жоғарғы сандық балл – _____)</w:t>
            </w:r>
            <w:r>
              <w:br/>
            </w:r>
            <w:r>
              <w:rPr>
                <w:rFonts w:ascii="Times New Roman"/>
                <w:b w:val="false"/>
                <w:i w:val="false"/>
                <w:color w:val="000000"/>
                <w:sz w:val="20"/>
              </w:rPr>
              <w:t>
"үшінші санатты басшы" - 6-7 балл;</w:t>
            </w:r>
            <w:r>
              <w:br/>
            </w:r>
            <w:r>
              <w:rPr>
                <w:rFonts w:ascii="Times New Roman"/>
                <w:b w:val="false"/>
                <w:i w:val="false"/>
                <w:color w:val="000000"/>
                <w:sz w:val="20"/>
              </w:rPr>
              <w:t>
"екінші санатты басшы" - 8-9 балл;</w:t>
            </w:r>
            <w:r>
              <w:br/>
            </w:r>
            <w:r>
              <w:rPr>
                <w:rFonts w:ascii="Times New Roman"/>
                <w:b w:val="false"/>
                <w:i w:val="false"/>
                <w:color w:val="000000"/>
                <w:sz w:val="20"/>
              </w:rPr>
              <w:t>
"бірінші санатты басшы" - 10-12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r>
              <w:br/>
            </w:r>
            <w:r>
              <w:rPr>
                <w:rFonts w:ascii="Times New Roman"/>
                <w:b w:val="false"/>
                <w:i w:val="false"/>
                <w:color w:val="000000"/>
                <w:sz w:val="20"/>
              </w:rPr>
              <w:t>
- сайттың болуы (web-беттер),</w:t>
            </w:r>
            <w:r>
              <w:br/>
            </w:r>
            <w:r>
              <w:rPr>
                <w:rFonts w:ascii="Times New Roman"/>
                <w:b w:val="false"/>
                <w:i w:val="false"/>
                <w:color w:val="000000"/>
                <w:sz w:val="20"/>
              </w:rPr>
              <w:t>
- апта сайын жаңартылып отыратын әлеуметтік желілердегі беттің болуы</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Бағаланатын көрсеткіші бар; </w:t>
            </w:r>
            <w:r>
              <w:br/>
            </w:r>
            <w:r>
              <w:rPr>
                <w:rFonts w:ascii="Times New Roman"/>
                <w:b w:val="false"/>
                <w:i w:val="false"/>
                <w:color w:val="000000"/>
                <w:sz w:val="20"/>
              </w:rPr>
              <w:t xml:space="preserve">
Бағаланатын көрсеткіші </w:t>
            </w:r>
            <w:r>
              <w:br/>
            </w:r>
            <w:r>
              <w:rPr>
                <w:rFonts w:ascii="Times New Roman"/>
                <w:b w:val="false"/>
                <w:i w:val="false"/>
                <w:color w:val="000000"/>
                <w:sz w:val="20"/>
              </w:rPr>
              <w:t xml:space="preserve">
жартылай бар; </w:t>
            </w:r>
            <w:r>
              <w:br/>
            </w:r>
            <w:r>
              <w:rPr>
                <w:rFonts w:ascii="Times New Roman"/>
                <w:b w:val="false"/>
                <w:i w:val="false"/>
                <w:color w:val="000000"/>
                <w:sz w:val="20"/>
              </w:rPr>
              <w:t>
Бағаланатын көрсеткіші жоқ.</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r>
              <w:br/>
            </w:r>
            <w:r>
              <w:rPr>
                <w:rFonts w:ascii="Times New Roman"/>
                <w:b w:val="false"/>
                <w:i w:val="false"/>
                <w:color w:val="000000"/>
                <w:sz w:val="20"/>
              </w:rPr>
              <w:t>
0,5 балл</w:t>
            </w:r>
            <w:r>
              <w:br/>
            </w:r>
            <w:r>
              <w:rPr>
                <w:rFonts w:ascii="Times New Roman"/>
                <w:b w:val="false"/>
                <w:i w:val="false"/>
                <w:color w:val="000000"/>
                <w:sz w:val="20"/>
              </w:rPr>
              <w:t>
0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 контингенті</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1000 жоғары білім алушы; </w:t>
            </w:r>
            <w:r>
              <w:br/>
            </w:r>
            <w:r>
              <w:rPr>
                <w:rFonts w:ascii="Times New Roman"/>
                <w:b w:val="false"/>
                <w:i w:val="false"/>
                <w:color w:val="000000"/>
                <w:sz w:val="20"/>
              </w:rPr>
              <w:t>
501–1000 білім алушы;</w:t>
            </w:r>
            <w:r>
              <w:br/>
            </w:r>
            <w:r>
              <w:rPr>
                <w:rFonts w:ascii="Times New Roman"/>
                <w:b w:val="false"/>
                <w:i w:val="false"/>
                <w:color w:val="000000"/>
                <w:sz w:val="20"/>
              </w:rPr>
              <w:t>
500-ден төмен білім алушы</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Ерекше білім беру қажеттіліктері бар балалар контингентіне сәйкес арнайы жағдайлардың болуы:</w:t>
            </w:r>
            <w:r>
              <w:br/>
            </w:r>
            <w:r>
              <w:rPr>
                <w:rFonts w:ascii="Times New Roman"/>
                <w:b w:val="false"/>
                <w:i w:val="false"/>
                <w:color w:val="000000"/>
                <w:sz w:val="20"/>
              </w:rPr>
              <w:t>
3.1. Білім алушылардың жалпы санынан ерекше білім беру қажеттіліктері бар білім алушылардың үлесі (контингент);</w:t>
            </w:r>
            <w:r>
              <w:br/>
            </w:r>
            <w:r>
              <w:rPr>
                <w:rFonts w:ascii="Times New Roman"/>
                <w:b w:val="false"/>
                <w:i w:val="false"/>
                <w:color w:val="000000"/>
                <w:sz w:val="20"/>
              </w:rPr>
              <w:t>
Тосқауылсыз ортаның болуы: пандус, лифт, көтергіш, тактильді жолдар, Брайль тақтайшалары;</w:t>
            </w:r>
            <w:r>
              <w:br/>
            </w:r>
            <w:r>
              <w:rPr>
                <w:rFonts w:ascii="Times New Roman"/>
                <w:b w:val="false"/>
                <w:i w:val="false"/>
                <w:color w:val="000000"/>
                <w:sz w:val="20"/>
              </w:rPr>
              <w:t>
Дефектологтың сүйемелдеуін ұйымдастыру;</w:t>
            </w:r>
            <w:r>
              <w:br/>
            </w:r>
            <w:r>
              <w:rPr>
                <w:rFonts w:ascii="Times New Roman"/>
                <w:b w:val="false"/>
                <w:i w:val="false"/>
                <w:color w:val="000000"/>
                <w:sz w:val="20"/>
              </w:rPr>
              <w:t>
Педагогтердің жалпы санынан инклюзивті білім беру бойынша біліктілікті арттыру курстарынан өткен педагогтердің үлесі</w:t>
            </w:r>
            <w:r>
              <w:br/>
            </w:r>
            <w:r>
              <w:rPr>
                <w:rFonts w:ascii="Times New Roman"/>
                <w:b w:val="false"/>
                <w:i w:val="false"/>
                <w:color w:val="000000"/>
                <w:sz w:val="20"/>
              </w:rPr>
              <w:t>
Ерекше білім беру қажеттілігі бар балалардың, оның ішінде үйде оқитын балалардың бос уақытын ұйымдастыру (жеке дене ерекшеліктерін ескере отырып)</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жоқ;</w:t>
            </w:r>
            <w:r>
              <w:br/>
            </w:r>
            <w:r>
              <w:rPr>
                <w:rFonts w:ascii="Times New Roman"/>
                <w:b w:val="false"/>
                <w:i w:val="false"/>
                <w:color w:val="000000"/>
                <w:sz w:val="20"/>
              </w:rPr>
              <w:t>
білім алушылардың жалпы санынан кемінде 1%-ы;</w:t>
            </w:r>
            <w:r>
              <w:br/>
            </w:r>
            <w:r>
              <w:rPr>
                <w:rFonts w:ascii="Times New Roman"/>
                <w:b w:val="false"/>
                <w:i w:val="false"/>
                <w:color w:val="000000"/>
                <w:sz w:val="20"/>
              </w:rPr>
              <w:t>
білім алушылардың жалпы санынан 1% астамы;</w:t>
            </w:r>
            <w:r>
              <w:br/>
            </w:r>
            <w:r>
              <w:rPr>
                <w:rFonts w:ascii="Times New Roman"/>
                <w:b w:val="false"/>
                <w:i w:val="false"/>
                <w:color w:val="000000"/>
                <w:sz w:val="20"/>
              </w:rPr>
              <w:t>
жоқ</w:t>
            </w:r>
            <w:r>
              <w:br/>
            </w:r>
            <w:r>
              <w:rPr>
                <w:rFonts w:ascii="Times New Roman"/>
                <w:b w:val="false"/>
                <w:i w:val="false"/>
                <w:color w:val="000000"/>
                <w:sz w:val="20"/>
              </w:rPr>
              <w:t>
бар</w:t>
            </w:r>
            <w:r>
              <w:br/>
            </w:r>
            <w:r>
              <w:rPr>
                <w:rFonts w:ascii="Times New Roman"/>
                <w:b w:val="false"/>
                <w:i w:val="false"/>
                <w:color w:val="000000"/>
                <w:sz w:val="20"/>
              </w:rPr>
              <w:t>
жоқ</w:t>
            </w:r>
            <w:r>
              <w:br/>
            </w:r>
            <w:r>
              <w:rPr>
                <w:rFonts w:ascii="Times New Roman"/>
                <w:b w:val="false"/>
                <w:i w:val="false"/>
                <w:color w:val="000000"/>
                <w:sz w:val="20"/>
              </w:rPr>
              <w:t>
бар</w:t>
            </w:r>
            <w:r>
              <w:br/>
            </w:r>
            <w:r>
              <w:rPr>
                <w:rFonts w:ascii="Times New Roman"/>
                <w:b w:val="false"/>
                <w:i w:val="false"/>
                <w:color w:val="000000"/>
                <w:sz w:val="20"/>
              </w:rPr>
              <w:t>
жоқ</w:t>
            </w:r>
            <w:r>
              <w:br/>
            </w:r>
            <w:r>
              <w:rPr>
                <w:rFonts w:ascii="Times New Roman"/>
                <w:b w:val="false"/>
                <w:i w:val="false"/>
                <w:color w:val="000000"/>
                <w:sz w:val="20"/>
              </w:rPr>
              <w:t>
жалпы санынан 10%-дан жоғары;</w:t>
            </w:r>
            <w:r>
              <w:br/>
            </w:r>
            <w:r>
              <w:rPr>
                <w:rFonts w:ascii="Times New Roman"/>
                <w:b w:val="false"/>
                <w:i w:val="false"/>
                <w:color w:val="000000"/>
                <w:sz w:val="20"/>
              </w:rPr>
              <w:t>
жалпы санынан 10%-дан жоғары;</w:t>
            </w:r>
            <w:r>
              <w:br/>
            </w:r>
            <w:r>
              <w:rPr>
                <w:rFonts w:ascii="Times New Roman"/>
                <w:b w:val="false"/>
                <w:i w:val="false"/>
                <w:color w:val="000000"/>
                <w:sz w:val="20"/>
              </w:rPr>
              <w:t xml:space="preserve">
жоқ </w:t>
            </w:r>
            <w:r>
              <w:br/>
            </w:r>
            <w:r>
              <w:rPr>
                <w:rFonts w:ascii="Times New Roman"/>
                <w:b w:val="false"/>
                <w:i w:val="false"/>
                <w:color w:val="000000"/>
                <w:sz w:val="20"/>
              </w:rPr>
              <w:t>
бар</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r>
              <w:br/>
            </w:r>
            <w:r>
              <w:rPr>
                <w:rFonts w:ascii="Times New Roman"/>
                <w:b w:val="false"/>
                <w:i w:val="false"/>
                <w:color w:val="000000"/>
                <w:sz w:val="20"/>
              </w:rPr>
              <w:t>
1 балл;</w:t>
            </w:r>
            <w:r>
              <w:br/>
            </w:r>
            <w:r>
              <w:rPr>
                <w:rFonts w:ascii="Times New Roman"/>
                <w:b w:val="false"/>
                <w:i w:val="false"/>
                <w:color w:val="000000"/>
                <w:sz w:val="20"/>
              </w:rPr>
              <w:t>
2 және одан да көп балл;</w:t>
            </w:r>
            <w:r>
              <w:br/>
            </w:r>
            <w:r>
              <w:rPr>
                <w:rFonts w:ascii="Times New Roman"/>
                <w:b w:val="false"/>
                <w:i w:val="false"/>
                <w:color w:val="000000"/>
                <w:sz w:val="20"/>
              </w:rPr>
              <w:t>
0 балл;</w:t>
            </w:r>
            <w:r>
              <w:br/>
            </w:r>
            <w:r>
              <w:rPr>
                <w:rFonts w:ascii="Times New Roman"/>
                <w:b w:val="false"/>
                <w:i w:val="false"/>
                <w:color w:val="000000"/>
                <w:sz w:val="20"/>
              </w:rPr>
              <w:t>
Санына байланысты 0,5 балл бойынша</w:t>
            </w:r>
            <w:r>
              <w:br/>
            </w:r>
            <w:r>
              <w:rPr>
                <w:rFonts w:ascii="Times New Roman"/>
                <w:b w:val="false"/>
                <w:i w:val="false"/>
                <w:color w:val="000000"/>
                <w:sz w:val="20"/>
              </w:rPr>
              <w:t>
0 балл</w:t>
            </w:r>
            <w:r>
              <w:br/>
            </w:r>
            <w:r>
              <w:rPr>
                <w:rFonts w:ascii="Times New Roman"/>
                <w:b w:val="false"/>
                <w:i w:val="false"/>
                <w:color w:val="000000"/>
                <w:sz w:val="20"/>
              </w:rPr>
              <w:t>
1 балл</w:t>
            </w:r>
            <w:r>
              <w:br/>
            </w:r>
            <w:r>
              <w:rPr>
                <w:rFonts w:ascii="Times New Roman"/>
                <w:b w:val="false"/>
                <w:i w:val="false"/>
                <w:color w:val="000000"/>
                <w:sz w:val="20"/>
              </w:rPr>
              <w:t>
0 балл</w:t>
            </w:r>
            <w:r>
              <w:br/>
            </w:r>
            <w:r>
              <w:rPr>
                <w:rFonts w:ascii="Times New Roman"/>
                <w:b w:val="false"/>
                <w:i w:val="false"/>
                <w:color w:val="000000"/>
                <w:sz w:val="20"/>
              </w:rPr>
              <w:t>
1 балл;</w:t>
            </w:r>
            <w:r>
              <w:br/>
            </w:r>
            <w:r>
              <w:rPr>
                <w:rFonts w:ascii="Times New Roman"/>
                <w:b w:val="false"/>
                <w:i w:val="false"/>
                <w:color w:val="000000"/>
                <w:sz w:val="20"/>
              </w:rPr>
              <w:t>
2 балл</w:t>
            </w:r>
            <w:r>
              <w:br/>
            </w:r>
            <w:r>
              <w:rPr>
                <w:rFonts w:ascii="Times New Roman"/>
                <w:b w:val="false"/>
                <w:i w:val="false"/>
                <w:color w:val="000000"/>
                <w:sz w:val="20"/>
              </w:rPr>
              <w:t>
0 балл;</w:t>
            </w:r>
            <w:r>
              <w:br/>
            </w:r>
            <w:r>
              <w:rPr>
                <w:rFonts w:ascii="Times New Roman"/>
                <w:b w:val="false"/>
                <w:i w:val="false"/>
                <w:color w:val="000000"/>
                <w:sz w:val="20"/>
              </w:rPr>
              <w:t>
1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Қолайлы жағдай және қауіпсіз орта жасау:</w:t>
            </w:r>
            <w:r>
              <w:br/>
            </w:r>
            <w:r>
              <w:rPr>
                <w:rFonts w:ascii="Times New Roman"/>
                <w:b w:val="false"/>
                <w:i w:val="false"/>
                <w:color w:val="000000"/>
                <w:sz w:val="20"/>
              </w:rPr>
              <w:t>
- бейнебақылаумен қамтамасыз ету;</w:t>
            </w:r>
            <w:r>
              <w:br/>
            </w:r>
            <w:r>
              <w:rPr>
                <w:rFonts w:ascii="Times New Roman"/>
                <w:b w:val="false"/>
                <w:i w:val="false"/>
                <w:color w:val="000000"/>
                <w:sz w:val="20"/>
              </w:rPr>
              <w:t>
- адамдар жаппай жиналатын жерлерде балаларды бақылау және қадағалау мүмкіндігі (ҚР Үкіметінің 2015 жылғы 3 сәуірдегі №191 қаулысына сәйкес);</w:t>
            </w:r>
            <w:r>
              <w:br/>
            </w:r>
            <w:r>
              <w:rPr>
                <w:rFonts w:ascii="Times New Roman"/>
                <w:b w:val="false"/>
                <w:i w:val="false"/>
                <w:color w:val="000000"/>
                <w:sz w:val="20"/>
              </w:rPr>
              <w:t>
- істен шыққан камералардың болмауы;</w:t>
            </w:r>
            <w:r>
              <w:br/>
            </w:r>
            <w:r>
              <w:rPr>
                <w:rFonts w:ascii="Times New Roman"/>
                <w:b w:val="false"/>
                <w:i w:val="false"/>
                <w:color w:val="000000"/>
                <w:sz w:val="20"/>
              </w:rPr>
              <w:t>
- ұрлық пен бұзушылықтардың болмауы;</w:t>
            </w:r>
            <w:r>
              <w:br/>
            </w:r>
            <w:r>
              <w:rPr>
                <w:rFonts w:ascii="Times New Roman"/>
                <w:b w:val="false"/>
                <w:i w:val="false"/>
                <w:color w:val="000000"/>
                <w:sz w:val="20"/>
              </w:rPr>
              <w:t>
- басқа мемлекеттік органдар тарапынан айыппұл санкцияларының болмауы (ІІД және ТЖД мониторингі бойынша)</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жоқ </w:t>
            </w:r>
            <w:r>
              <w:br/>
            </w:r>
            <w:r>
              <w:rPr>
                <w:rFonts w:ascii="Times New Roman"/>
                <w:b w:val="false"/>
                <w:i w:val="false"/>
                <w:color w:val="000000"/>
                <w:sz w:val="20"/>
              </w:rPr>
              <w:t>
бар болуы</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r>
              <w:br/>
            </w:r>
            <w:r>
              <w:rPr>
                <w:rFonts w:ascii="Times New Roman"/>
                <w:b w:val="false"/>
                <w:i w:val="false"/>
                <w:color w:val="000000"/>
                <w:sz w:val="20"/>
              </w:rPr>
              <w:t xml:space="preserve">
бар болуына байланысты </w:t>
            </w:r>
            <w:r>
              <w:br/>
            </w:r>
            <w:r>
              <w:rPr>
                <w:rFonts w:ascii="Times New Roman"/>
                <w:b w:val="false"/>
                <w:i w:val="false"/>
                <w:color w:val="000000"/>
                <w:sz w:val="20"/>
              </w:rPr>
              <w:t>
1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ғимаратына кіруді бақылауды ұйымдастыру:</w:t>
            </w:r>
            <w:r>
              <w:br/>
            </w:r>
            <w:r>
              <w:rPr>
                <w:rFonts w:ascii="Times New Roman"/>
                <w:b w:val="false"/>
                <w:i w:val="false"/>
                <w:color w:val="000000"/>
                <w:sz w:val="20"/>
              </w:rPr>
              <w:t>
- кіруді бақылау және басқару жүйесі (турникеттердің болуы (қарапайым, бет тану, білезікпен, саусақ ізімен);</w:t>
            </w:r>
            <w:r>
              <w:br/>
            </w:r>
            <w:r>
              <w:rPr>
                <w:rFonts w:ascii="Times New Roman"/>
                <w:b w:val="false"/>
                <w:i w:val="false"/>
                <w:color w:val="000000"/>
                <w:sz w:val="20"/>
              </w:rPr>
              <w:t>
- хабарландыру жүйесінің болуы ("дабыл түймесі");</w:t>
            </w:r>
            <w:r>
              <w:br/>
            </w:r>
            <w:r>
              <w:rPr>
                <w:rFonts w:ascii="Times New Roman"/>
                <w:b w:val="false"/>
                <w:i w:val="false"/>
                <w:color w:val="000000"/>
                <w:sz w:val="20"/>
              </w:rPr>
              <w:t>
- күзет қызметі субъектілерінің болуы: күзетшілер, вахтерлер (ауылдық жерлер үшін)</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жоқ </w:t>
            </w:r>
            <w:r>
              <w:br/>
            </w:r>
            <w:r>
              <w:rPr>
                <w:rFonts w:ascii="Times New Roman"/>
                <w:b w:val="false"/>
                <w:i w:val="false"/>
                <w:color w:val="000000"/>
                <w:sz w:val="20"/>
              </w:rPr>
              <w:t xml:space="preserve">
бар </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r>
              <w:br/>
            </w:r>
            <w:r>
              <w:rPr>
                <w:rFonts w:ascii="Times New Roman"/>
                <w:b w:val="false"/>
                <w:i w:val="false"/>
                <w:color w:val="000000"/>
                <w:sz w:val="20"/>
              </w:rPr>
              <w:t>
5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Алдыңғы жылмен салыстыру бойынша қосымша білім берумен қамтылған оқушылар мен тәрбиеленушілердің өсу динамикасы </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Өсу - 15%;</w:t>
            </w:r>
            <w:r>
              <w:br/>
            </w:r>
            <w:r>
              <w:rPr>
                <w:rFonts w:ascii="Times New Roman"/>
                <w:b w:val="false"/>
                <w:i w:val="false"/>
                <w:color w:val="000000"/>
                <w:sz w:val="20"/>
              </w:rPr>
              <w:t>
Өсу – 10%;</w:t>
            </w:r>
            <w:r>
              <w:br/>
            </w:r>
            <w:r>
              <w:rPr>
                <w:rFonts w:ascii="Times New Roman"/>
                <w:b w:val="false"/>
                <w:i w:val="false"/>
                <w:color w:val="000000"/>
                <w:sz w:val="20"/>
              </w:rPr>
              <w:t>
Өсу – 5%;</w:t>
            </w:r>
            <w:r>
              <w:br/>
            </w:r>
            <w:r>
              <w:rPr>
                <w:rFonts w:ascii="Times New Roman"/>
                <w:b w:val="false"/>
                <w:i w:val="false"/>
                <w:color w:val="000000"/>
                <w:sz w:val="20"/>
              </w:rPr>
              <w:t>
Алдыңғы деңгейде;</w:t>
            </w:r>
            <w:r>
              <w:br/>
            </w:r>
            <w:r>
              <w:rPr>
                <w:rFonts w:ascii="Times New Roman"/>
                <w:b w:val="false"/>
                <w:i w:val="false"/>
                <w:color w:val="000000"/>
                <w:sz w:val="20"/>
              </w:rPr>
              <w:t>
Бағаланатын көрсеткіші жоқ</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сапасын қамтамасыз етудің тиімділігі</w:t>
            </w:r>
            <w:r>
              <w:br/>
            </w:r>
            <w:r>
              <w:rPr>
                <w:rFonts w:ascii="Times New Roman"/>
                <w:b w:val="false"/>
                <w:i w:val="false"/>
                <w:color w:val="000000"/>
                <w:sz w:val="20"/>
              </w:rPr>
              <w:t>
(өлшемшарттар бойынша ең жоғарғы балл саны – 14; мектепке дейінгі, қосымша білім беру ұйымдары үшін-4)</w:t>
            </w:r>
            <w:r>
              <w:br/>
            </w:r>
            <w:r>
              <w:rPr>
                <w:rFonts w:ascii="Times New Roman"/>
                <w:b w:val="false"/>
                <w:i w:val="false"/>
                <w:color w:val="000000"/>
                <w:sz w:val="20"/>
              </w:rPr>
              <w:t>
"үшінші санатты басшы" - 8-9 балл; мектепке дейінгі, қосымша білім беру ұйымдары үшін – 2 балл;</w:t>
            </w:r>
            <w:r>
              <w:br/>
            </w:r>
            <w:r>
              <w:rPr>
                <w:rFonts w:ascii="Times New Roman"/>
                <w:b w:val="false"/>
                <w:i w:val="false"/>
                <w:color w:val="000000"/>
                <w:sz w:val="20"/>
              </w:rPr>
              <w:t>
"екінші санатты басшы" - 10-11 балл; мектепке дейінгі, қосымша білім беру ұйымдары үшін – 3 балл;</w:t>
            </w:r>
            <w:r>
              <w:br/>
            </w:r>
            <w:r>
              <w:rPr>
                <w:rFonts w:ascii="Times New Roman"/>
                <w:b w:val="false"/>
                <w:i w:val="false"/>
                <w:color w:val="000000"/>
                <w:sz w:val="20"/>
              </w:rPr>
              <w:t>
"бірінші санатты басшы" - 12-14 балл; мектепке дейінгі, қосымша білім беру ұйымдары үшін-4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сапасының динамикасы (мектепке дейінгі тәрбие мен оқытуды ұйымдастыру үшін - білім мен дағдының қалыптасу деңгейінің динамикасы) </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Өсу – 16-20%;</w:t>
            </w:r>
            <w:r>
              <w:br/>
            </w:r>
            <w:r>
              <w:rPr>
                <w:rFonts w:ascii="Times New Roman"/>
                <w:b w:val="false"/>
                <w:i w:val="false"/>
                <w:color w:val="000000"/>
                <w:sz w:val="20"/>
              </w:rPr>
              <w:t>
Өсу - 11-15%;</w:t>
            </w:r>
            <w:r>
              <w:br/>
            </w:r>
            <w:r>
              <w:rPr>
                <w:rFonts w:ascii="Times New Roman"/>
                <w:b w:val="false"/>
                <w:i w:val="false"/>
                <w:color w:val="000000"/>
                <w:sz w:val="20"/>
              </w:rPr>
              <w:t>
Өсу - 7-10%;</w:t>
            </w:r>
            <w:r>
              <w:br/>
            </w:r>
            <w:r>
              <w:rPr>
                <w:rFonts w:ascii="Times New Roman"/>
                <w:b w:val="false"/>
                <w:i w:val="false"/>
                <w:color w:val="000000"/>
                <w:sz w:val="20"/>
              </w:rPr>
              <w:t>
Өткен жылдың деңгейіне сәйкес;</w:t>
            </w:r>
            <w:r>
              <w:br/>
            </w:r>
            <w:r>
              <w:rPr>
                <w:rFonts w:ascii="Times New Roman"/>
                <w:b w:val="false"/>
                <w:i w:val="false"/>
                <w:color w:val="000000"/>
                <w:sz w:val="20"/>
              </w:rPr>
              <w:t xml:space="preserve">
Бағаланатын көрсеткіші жоқ </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"Алтын белгі" алған түлектер саны</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Өткен жылғы деңгейден жоғары; </w:t>
            </w:r>
            <w:r>
              <w:br/>
            </w:r>
            <w:r>
              <w:rPr>
                <w:rFonts w:ascii="Times New Roman"/>
                <w:b w:val="false"/>
                <w:i w:val="false"/>
                <w:color w:val="000000"/>
                <w:sz w:val="20"/>
              </w:rPr>
              <w:t xml:space="preserve">
Өткен жылғы деңгейге сәйкес; </w:t>
            </w:r>
            <w:r>
              <w:br/>
            </w:r>
            <w:r>
              <w:rPr>
                <w:rFonts w:ascii="Times New Roman"/>
                <w:b w:val="false"/>
                <w:i w:val="false"/>
                <w:color w:val="000000"/>
                <w:sz w:val="20"/>
              </w:rPr>
              <w:t xml:space="preserve">
Өткен жылғы деңгейден төмен </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Техникалық және кәсіптік, орта білімнен кейінгі білім беру ұйымдарына, жоғары оқу орындарына түскен бітірушілердің үлесі (мамандандырылған білім беру ұйымдары үшін – бюджеттік негізде оқуға түсу) </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 және одан жоғары;</w:t>
            </w:r>
            <w:r>
              <w:br/>
            </w:r>
            <w:r>
              <w:rPr>
                <w:rFonts w:ascii="Times New Roman"/>
                <w:b w:val="false"/>
                <w:i w:val="false"/>
                <w:color w:val="000000"/>
                <w:sz w:val="20"/>
              </w:rPr>
              <w:t>
70-79%;</w:t>
            </w:r>
            <w:r>
              <w:br/>
            </w:r>
            <w:r>
              <w:rPr>
                <w:rFonts w:ascii="Times New Roman"/>
                <w:b w:val="false"/>
                <w:i w:val="false"/>
                <w:color w:val="000000"/>
                <w:sz w:val="20"/>
              </w:rPr>
              <w:t>
60-69%;</w:t>
            </w:r>
            <w:r>
              <w:br/>
            </w:r>
            <w:r>
              <w:rPr>
                <w:rFonts w:ascii="Times New Roman"/>
                <w:b w:val="false"/>
                <w:i w:val="false"/>
                <w:color w:val="000000"/>
                <w:sz w:val="20"/>
              </w:rPr>
              <w:t>
50-59%;</w:t>
            </w:r>
            <w:r>
              <w:br/>
            </w:r>
            <w:r>
              <w:rPr>
                <w:rFonts w:ascii="Times New Roman"/>
                <w:b w:val="false"/>
                <w:i w:val="false"/>
                <w:color w:val="000000"/>
                <w:sz w:val="20"/>
              </w:rPr>
              <w:t xml:space="preserve">
Бағаланатын көрсеткіші жоқ </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республикалық, халықаралық олимпиадалардың, конкурстардың, жарыстардың жеңімпаздары (жүлдегерлері) болған тәрбиеленушілердің/оқушылардың саны</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r>
              <w:br/>
            </w:r>
            <w:r>
              <w:rPr>
                <w:rFonts w:ascii="Times New Roman"/>
                <w:b w:val="false"/>
                <w:i w:val="false"/>
                <w:color w:val="000000"/>
                <w:sz w:val="20"/>
              </w:rPr>
              <w:t>
республикалық деңгей;</w:t>
            </w:r>
            <w:r>
              <w:br/>
            </w:r>
            <w:r>
              <w:rPr>
                <w:rFonts w:ascii="Times New Roman"/>
                <w:b w:val="false"/>
                <w:i w:val="false"/>
                <w:color w:val="000000"/>
                <w:sz w:val="20"/>
              </w:rPr>
              <w:t>
облыстық деңгей;</w:t>
            </w:r>
            <w:r>
              <w:br/>
            </w:r>
            <w:r>
              <w:rPr>
                <w:rFonts w:ascii="Times New Roman"/>
                <w:b w:val="false"/>
                <w:i w:val="false"/>
                <w:color w:val="000000"/>
                <w:sz w:val="20"/>
              </w:rPr>
              <w:t>
аудандық деңгей;</w:t>
            </w:r>
            <w:r>
              <w:br/>
            </w:r>
            <w:r>
              <w:rPr>
                <w:rFonts w:ascii="Times New Roman"/>
                <w:b w:val="false"/>
                <w:i w:val="false"/>
                <w:color w:val="000000"/>
                <w:sz w:val="20"/>
              </w:rPr>
              <w:t xml:space="preserve">
Бағаланатын көрсеткіші жоқ </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Кадрлық әлеуетті, инновациялық қызметті дамытудың тиімділігі</w:t>
            </w:r>
            <w:r>
              <w:br/>
            </w:r>
            <w:r>
              <w:rPr>
                <w:rFonts w:ascii="Times New Roman"/>
                <w:b w:val="false"/>
                <w:i w:val="false"/>
                <w:color w:val="000000"/>
                <w:sz w:val="20"/>
              </w:rPr>
              <w:t>
(өлшемшарттар бойынша ең жоғарғы балл саны-24)</w:t>
            </w:r>
            <w:r>
              <w:br/>
            </w:r>
            <w:r>
              <w:rPr>
                <w:rFonts w:ascii="Times New Roman"/>
                <w:b w:val="false"/>
                <w:i w:val="false"/>
                <w:color w:val="000000"/>
                <w:sz w:val="20"/>
              </w:rPr>
              <w:t>
"үшінші санатты басшы" - 10-15 балл;</w:t>
            </w:r>
            <w:r>
              <w:br/>
            </w:r>
            <w:r>
              <w:rPr>
                <w:rFonts w:ascii="Times New Roman"/>
                <w:b w:val="false"/>
                <w:i w:val="false"/>
                <w:color w:val="000000"/>
                <w:sz w:val="20"/>
              </w:rPr>
              <w:t>
"екінші санатты басшы" - 16-20 балл;</w:t>
            </w:r>
            <w:r>
              <w:br/>
            </w:r>
            <w:r>
              <w:rPr>
                <w:rFonts w:ascii="Times New Roman"/>
                <w:b w:val="false"/>
                <w:i w:val="false"/>
                <w:color w:val="000000"/>
                <w:sz w:val="20"/>
              </w:rPr>
              <w:t>
"бірінші санатты басшы" - 21-24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 педагогтерінің жалпы санынан жоғары кәсіптік білімі бар педагогтердің үлесі</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91 - 100%; </w:t>
            </w:r>
            <w:r>
              <w:br/>
            </w:r>
            <w:r>
              <w:rPr>
                <w:rFonts w:ascii="Times New Roman"/>
                <w:b w:val="false"/>
                <w:i w:val="false"/>
                <w:color w:val="000000"/>
                <w:sz w:val="20"/>
              </w:rPr>
              <w:t>
81 – 90%;</w:t>
            </w:r>
            <w:r>
              <w:br/>
            </w:r>
            <w:r>
              <w:rPr>
                <w:rFonts w:ascii="Times New Roman"/>
                <w:b w:val="false"/>
                <w:i w:val="false"/>
                <w:color w:val="000000"/>
                <w:sz w:val="20"/>
              </w:rPr>
              <w:t>
70 – 80%;</w:t>
            </w:r>
            <w:r>
              <w:br/>
            </w:r>
            <w:r>
              <w:rPr>
                <w:rFonts w:ascii="Times New Roman"/>
                <w:b w:val="false"/>
                <w:i w:val="false"/>
                <w:color w:val="000000"/>
                <w:sz w:val="20"/>
              </w:rPr>
              <w:t>
70%-дан төмен</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0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Ғылыми/академиялық дәрежесі бар педагогтердің үлесі</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кемінде 30%; </w:t>
            </w:r>
            <w:r>
              <w:br/>
            </w:r>
            <w:r>
              <w:rPr>
                <w:rFonts w:ascii="Times New Roman"/>
                <w:b w:val="false"/>
                <w:i w:val="false"/>
                <w:color w:val="000000"/>
                <w:sz w:val="20"/>
              </w:rPr>
              <w:t>
20-29 %;</w:t>
            </w:r>
            <w:r>
              <w:br/>
            </w:r>
            <w:r>
              <w:rPr>
                <w:rFonts w:ascii="Times New Roman"/>
                <w:b w:val="false"/>
                <w:i w:val="false"/>
                <w:color w:val="000000"/>
                <w:sz w:val="20"/>
              </w:rPr>
              <w:t>
15-19%;</w:t>
            </w:r>
            <w:r>
              <w:br/>
            </w:r>
            <w:r>
              <w:rPr>
                <w:rFonts w:ascii="Times New Roman"/>
                <w:b w:val="false"/>
                <w:i w:val="false"/>
                <w:color w:val="000000"/>
                <w:sz w:val="20"/>
              </w:rPr>
              <w:t>
1-14%;</w:t>
            </w:r>
            <w:r>
              <w:br/>
            </w:r>
            <w:r>
              <w:rPr>
                <w:rFonts w:ascii="Times New Roman"/>
                <w:b w:val="false"/>
                <w:i w:val="false"/>
                <w:color w:val="000000"/>
                <w:sz w:val="20"/>
              </w:rPr>
              <w:t xml:space="preserve">
Жоқ </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 педагогтерінің жалпы санынан "педагог-зерттеуші", "педагог-шебер" біліктілік санаты бар педагогтердің үлесі</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60%;</w:t>
            </w:r>
            <w:r>
              <w:br/>
            </w:r>
            <w:r>
              <w:rPr>
                <w:rFonts w:ascii="Times New Roman"/>
                <w:b w:val="false"/>
                <w:i w:val="false"/>
                <w:color w:val="000000"/>
                <w:sz w:val="20"/>
              </w:rPr>
              <w:t>
40-59%;</w:t>
            </w:r>
            <w:r>
              <w:br/>
            </w:r>
            <w:r>
              <w:rPr>
                <w:rFonts w:ascii="Times New Roman"/>
                <w:b w:val="false"/>
                <w:i w:val="false"/>
                <w:color w:val="000000"/>
                <w:sz w:val="20"/>
              </w:rPr>
              <w:t>
30-39%;</w:t>
            </w:r>
            <w:r>
              <w:br/>
            </w:r>
            <w:r>
              <w:rPr>
                <w:rFonts w:ascii="Times New Roman"/>
                <w:b w:val="false"/>
                <w:i w:val="false"/>
                <w:color w:val="000000"/>
                <w:sz w:val="20"/>
              </w:rPr>
              <w:t>
25-29%;</w:t>
            </w:r>
            <w:r>
              <w:br/>
            </w:r>
            <w:r>
              <w:rPr>
                <w:rFonts w:ascii="Times New Roman"/>
                <w:b w:val="false"/>
                <w:i w:val="false"/>
                <w:color w:val="000000"/>
                <w:sz w:val="20"/>
              </w:rPr>
              <w:t>
1-24%;</w:t>
            </w:r>
            <w:r>
              <w:br/>
            </w:r>
            <w:r>
              <w:rPr>
                <w:rFonts w:ascii="Times New Roman"/>
                <w:b w:val="false"/>
                <w:i w:val="false"/>
                <w:color w:val="000000"/>
                <w:sz w:val="20"/>
              </w:rPr>
              <w:t xml:space="preserve">
Жоқ </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r>
              <w:br/>
            </w: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мамандардың болуы</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көрсеткіші бар;</w:t>
            </w:r>
            <w:r>
              <w:br/>
            </w:r>
            <w:r>
              <w:rPr>
                <w:rFonts w:ascii="Times New Roman"/>
                <w:b w:val="false"/>
                <w:i w:val="false"/>
                <w:color w:val="000000"/>
                <w:sz w:val="20"/>
              </w:rPr>
              <w:t>
Бағаланатын көрсеткіші жоқ</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r>
              <w:br/>
            </w:r>
            <w:r>
              <w:rPr>
                <w:rFonts w:ascii="Times New Roman"/>
                <w:b w:val="false"/>
                <w:i w:val="false"/>
                <w:color w:val="000000"/>
                <w:sz w:val="20"/>
              </w:rPr>
              <w:t>
0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басшысының менеджмент саласындағы біліктілікті арттыру курстары туралы сертификатының болуы</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көрсеткіші бар;</w:t>
            </w:r>
            <w:r>
              <w:br/>
            </w:r>
            <w:r>
              <w:rPr>
                <w:rFonts w:ascii="Times New Roman"/>
                <w:b w:val="false"/>
                <w:i w:val="false"/>
                <w:color w:val="000000"/>
                <w:sz w:val="20"/>
              </w:rPr>
              <w:t xml:space="preserve">
Бағаланатын көрсеткіші жоқ </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шеберлік конкурстарының жеңімпаздары/жүлдегерлері болған педагогтер саны</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r>
              <w:br/>
            </w:r>
            <w:r>
              <w:rPr>
                <w:rFonts w:ascii="Times New Roman"/>
                <w:b w:val="false"/>
                <w:i w:val="false"/>
                <w:color w:val="000000"/>
                <w:sz w:val="20"/>
              </w:rPr>
              <w:t>
Республикалық деңгей;</w:t>
            </w:r>
            <w:r>
              <w:br/>
            </w:r>
            <w:r>
              <w:rPr>
                <w:rFonts w:ascii="Times New Roman"/>
                <w:b w:val="false"/>
                <w:i w:val="false"/>
                <w:color w:val="000000"/>
                <w:sz w:val="20"/>
              </w:rPr>
              <w:t>
Облыстық деңгей;</w:t>
            </w:r>
            <w:r>
              <w:br/>
            </w:r>
            <w:r>
              <w:rPr>
                <w:rFonts w:ascii="Times New Roman"/>
                <w:b w:val="false"/>
                <w:i w:val="false"/>
                <w:color w:val="000000"/>
                <w:sz w:val="20"/>
              </w:rPr>
              <w:t>
Аудандық деңгей</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Оқу-әдістемелік кеңес мақұлдаған әзірленген бағдарламалардың, оқу-әдістемелік кешендердің, әдістемелік ұсынымдардың/құралдардың болуы</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r>
              <w:br/>
            </w:r>
            <w:r>
              <w:rPr>
                <w:rFonts w:ascii="Times New Roman"/>
                <w:b w:val="false"/>
                <w:i w:val="false"/>
                <w:color w:val="000000"/>
                <w:sz w:val="20"/>
              </w:rPr>
              <w:t>
Облыстық деңгей;</w:t>
            </w:r>
            <w:r>
              <w:br/>
            </w:r>
            <w:r>
              <w:rPr>
                <w:rFonts w:ascii="Times New Roman"/>
                <w:b w:val="false"/>
                <w:i w:val="false"/>
                <w:color w:val="000000"/>
                <w:sz w:val="20"/>
              </w:rPr>
              <w:t>
Аудандық деңгей;</w:t>
            </w:r>
            <w:r>
              <w:br/>
            </w:r>
            <w:r>
              <w:rPr>
                <w:rFonts w:ascii="Times New Roman"/>
                <w:b w:val="false"/>
                <w:i w:val="false"/>
                <w:color w:val="000000"/>
                <w:sz w:val="20"/>
              </w:rPr>
              <w:t>
Бағаланатын көрсеткіші жоқ</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Инновациялық-эксперименттік қызмет, әлеуметтік/білім беру жобаларына қатысу</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r>
              <w:br/>
            </w:r>
            <w:r>
              <w:rPr>
                <w:rFonts w:ascii="Times New Roman"/>
                <w:b w:val="false"/>
                <w:i w:val="false"/>
                <w:color w:val="000000"/>
                <w:sz w:val="20"/>
              </w:rPr>
              <w:t>
Облыстық деңгей;</w:t>
            </w:r>
            <w:r>
              <w:br/>
            </w:r>
            <w:r>
              <w:rPr>
                <w:rFonts w:ascii="Times New Roman"/>
                <w:b w:val="false"/>
                <w:i w:val="false"/>
                <w:color w:val="000000"/>
                <w:sz w:val="20"/>
              </w:rPr>
              <w:t>
Аудандық деңгей;</w:t>
            </w:r>
            <w:r>
              <w:br/>
            </w:r>
            <w:r>
              <w:rPr>
                <w:rFonts w:ascii="Times New Roman"/>
                <w:b w:val="false"/>
                <w:i w:val="false"/>
                <w:color w:val="000000"/>
                <w:sz w:val="20"/>
              </w:rPr>
              <w:t>
Бағаланатын көрсеткіші жоқ</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Материалдық-техникалық қамтамасыз етудің тиімділігі</w:t>
            </w:r>
            <w:r>
              <w:br/>
            </w:r>
            <w:r>
              <w:rPr>
                <w:rFonts w:ascii="Times New Roman"/>
                <w:b w:val="false"/>
                <w:i w:val="false"/>
                <w:color w:val="000000"/>
                <w:sz w:val="20"/>
              </w:rPr>
              <w:t>
(өлшемшарттар бойынша балдың ең жоғарғы саны-4)</w:t>
            </w:r>
            <w:r>
              <w:br/>
            </w:r>
            <w:r>
              <w:rPr>
                <w:rFonts w:ascii="Times New Roman"/>
                <w:b w:val="false"/>
                <w:i w:val="false"/>
                <w:color w:val="000000"/>
                <w:sz w:val="20"/>
              </w:rPr>
              <w:t>
"үшінші санатты басшы" - 3 балл;</w:t>
            </w:r>
            <w:r>
              <w:br/>
            </w:r>
            <w:r>
              <w:rPr>
                <w:rFonts w:ascii="Times New Roman"/>
                <w:b w:val="false"/>
                <w:i w:val="false"/>
                <w:color w:val="000000"/>
                <w:sz w:val="20"/>
              </w:rPr>
              <w:t>
"екінші санатты басшы" - 3 балл;</w:t>
            </w:r>
            <w:r>
              <w:br/>
            </w:r>
            <w:r>
              <w:rPr>
                <w:rFonts w:ascii="Times New Roman"/>
                <w:b w:val="false"/>
                <w:i w:val="false"/>
                <w:color w:val="000000"/>
                <w:sz w:val="20"/>
              </w:rPr>
              <w:t>
"бірінші санатты басшы" - 4 балл;</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Материалдық-техникалық базаны жақсарту (қазіргі заманғы жабдықтарды, цифрлық зертханаларды, интерактивті жабдықтарды, оқу кабинеттері мен т.б. сатып алу)</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көрсеткіші бар;</w:t>
            </w:r>
            <w:r>
              <w:br/>
            </w:r>
            <w:r>
              <w:rPr>
                <w:rFonts w:ascii="Times New Roman"/>
                <w:b w:val="false"/>
                <w:i w:val="false"/>
                <w:color w:val="000000"/>
                <w:sz w:val="20"/>
              </w:rPr>
              <w:t>
Бағаланатын көрсеткіші жоқ;</w:t>
            </w:r>
            <w:r>
              <w:br/>
            </w:r>
            <w:r>
              <w:rPr>
                <w:rFonts w:ascii="Times New Roman"/>
                <w:b w:val="false"/>
                <w:i w:val="false"/>
                <w:color w:val="000000"/>
                <w:sz w:val="20"/>
              </w:rPr>
              <w:t>
Қосымша;</w:t>
            </w:r>
            <w:r>
              <w:br/>
            </w:r>
            <w:r>
              <w:rPr>
                <w:rFonts w:ascii="Times New Roman"/>
                <w:b w:val="false"/>
                <w:i w:val="false"/>
                <w:color w:val="000000"/>
                <w:sz w:val="20"/>
              </w:rPr>
              <w:t xml:space="preserve">
Бюджеттен тыс қаражат есебінен алу </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 төмендеуінің көрсеткіштері</w:t>
            </w:r>
            <w:r>
              <w:br/>
            </w:r>
            <w:r>
              <w:rPr>
                <w:rFonts w:ascii="Times New Roman"/>
                <w:b w:val="false"/>
                <w:i w:val="false"/>
                <w:color w:val="000000"/>
                <w:sz w:val="20"/>
              </w:rPr>
              <w:t xml:space="preserve">
(өлшемшарттар бойынша балды төмендетудің ең жоғарғы саны –14 балдан төмен) </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Оқу-тәрбие процесі кезінде білім беру ұйымының аумағында білім алушылардың/</w:t>
            </w:r>
            <w:r>
              <w:br/>
            </w:r>
            <w:r>
              <w:rPr>
                <w:rFonts w:ascii="Times New Roman"/>
                <w:b w:val="false"/>
                <w:i w:val="false"/>
                <w:color w:val="000000"/>
                <w:sz w:val="20"/>
              </w:rPr>
              <w:t>
тәрбиеленушілердің, қызметкерлердің денсаулығына зиян келтіруге әкеп соққан тіркелген жарақаттану жағдайларының болуы</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көрсеткіші бар;</w:t>
            </w:r>
            <w:r>
              <w:br/>
            </w:r>
            <w:r>
              <w:rPr>
                <w:rFonts w:ascii="Times New Roman"/>
                <w:b w:val="false"/>
                <w:i w:val="false"/>
                <w:color w:val="000000"/>
                <w:sz w:val="20"/>
              </w:rPr>
              <w:t>
Бағаланатын көрсеткіші жартылай бар</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 кем;</w:t>
            </w:r>
            <w:r>
              <w:br/>
            </w:r>
            <w:r>
              <w:rPr>
                <w:rFonts w:ascii="Times New Roman"/>
                <w:b w:val="false"/>
                <w:i w:val="false"/>
                <w:color w:val="000000"/>
                <w:sz w:val="20"/>
              </w:rPr>
              <w:t>
1 балл кем</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Суицидтік әрекеттердің саны </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Аяқталған суицид;</w:t>
            </w:r>
            <w:r>
              <w:br/>
            </w:r>
            <w:r>
              <w:rPr>
                <w:rFonts w:ascii="Times New Roman"/>
                <w:b w:val="false"/>
                <w:i w:val="false"/>
                <w:color w:val="000000"/>
                <w:sz w:val="20"/>
              </w:rPr>
              <w:t>
Суицид әрекеті</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 кем;</w:t>
            </w:r>
            <w:r>
              <w:br/>
            </w:r>
            <w:r>
              <w:rPr>
                <w:rFonts w:ascii="Times New Roman"/>
                <w:b w:val="false"/>
                <w:i w:val="false"/>
                <w:color w:val="000000"/>
                <w:sz w:val="20"/>
              </w:rPr>
              <w:t>
1 балл кем</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 жасаған құқық бұзушылықтардың болуы</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Бағаланатын көрсеткіштер бар </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 кем;</w:t>
            </w:r>
            <w:r>
              <w:br/>
            </w:r>
            <w:r>
              <w:rPr>
                <w:rFonts w:ascii="Times New Roman"/>
                <w:b w:val="false"/>
                <w:i w:val="false"/>
                <w:color w:val="000000"/>
                <w:sz w:val="20"/>
              </w:rPr>
              <w:t>
1 балл кем</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 тұрақтамауының болуы</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жоғары тұрақтамау;</w:t>
            </w:r>
            <w:r>
              <w:br/>
            </w:r>
            <w:r>
              <w:rPr>
                <w:rFonts w:ascii="Times New Roman"/>
                <w:b w:val="false"/>
                <w:i w:val="false"/>
                <w:color w:val="000000"/>
                <w:sz w:val="20"/>
              </w:rPr>
              <w:t>
10 – 19% тұрақтамау;</w:t>
            </w:r>
            <w:r>
              <w:br/>
            </w:r>
            <w:r>
              <w:rPr>
                <w:rFonts w:ascii="Times New Roman"/>
                <w:b w:val="false"/>
                <w:i w:val="false"/>
                <w:color w:val="000000"/>
                <w:sz w:val="20"/>
              </w:rPr>
              <w:t>
3 – 9% тұрақтамау</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 кем;</w:t>
            </w:r>
            <w:r>
              <w:br/>
            </w:r>
            <w:r>
              <w:rPr>
                <w:rFonts w:ascii="Times New Roman"/>
                <w:b w:val="false"/>
                <w:i w:val="false"/>
                <w:color w:val="000000"/>
                <w:sz w:val="20"/>
              </w:rPr>
              <w:t>
2 балл кем;</w:t>
            </w:r>
            <w:r>
              <w:br/>
            </w:r>
            <w:r>
              <w:rPr>
                <w:rFonts w:ascii="Times New Roman"/>
                <w:b w:val="false"/>
                <w:i w:val="false"/>
                <w:color w:val="000000"/>
                <w:sz w:val="20"/>
              </w:rPr>
              <w:t>
1 балл кем</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ҰББД сапасыз толтыру (облыстық білім басқармасының талдауы бойынша)</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Мәліметтердегі қателіктер – 5 балл кем </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 кем</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журналдар жүйесінде кері байланыстың болмауы (облыстық білім басқармасының талдауы бойынша)</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Оқу пәндері бойынша мұғалімдердің тұрақтылығы мен пікірлерді толтыру сапасының болмауы </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 кем</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6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жылда 1 рет біліктілікті арттыру курстарынан өтпеген педагогтердің болуы ("Педагог мәртебесі туралы" ҚР Заңына сәйкес)</w:t>
            </w:r>
          </w:p>
        </w:tc>
        <w:tc>
          <w:tcPr>
            <w:tcW w:w="3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tc>
        <w:tc>
          <w:tcPr>
            <w:tcW w:w="16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 кем</w:t>
            </w:r>
          </w:p>
        </w:tc>
      </w:tr>
      <w:tr>
        <w:trPr>
          <w:trHeight w:val="30" w:hRule="atLeast"/>
        </w:trPr>
        <w:tc>
          <w:tcPr>
            <w:tcW w:w="1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w:t>
            </w:r>
            <w:r>
              <w:br/>
            </w:r>
            <w:r>
              <w:rPr>
                <w:rFonts w:ascii="Times New Roman"/>
                <w:b w:val="false"/>
                <w:i w:val="false"/>
                <w:color w:val="000000"/>
                <w:sz w:val="20"/>
              </w:rPr>
              <w:t>
а</w:t>
            </w:r>
            <w:r>
              <w:br/>
            </w:r>
            <w:r>
              <w:rPr>
                <w:rFonts w:ascii="Times New Roman"/>
                <w:b w:val="false"/>
                <w:i w:val="false"/>
                <w:color w:val="000000"/>
                <w:sz w:val="20"/>
              </w:rPr>
              <w:t>
р</w:t>
            </w:r>
            <w:r>
              <w:br/>
            </w:r>
            <w:r>
              <w:rPr>
                <w:rFonts w:ascii="Times New Roman"/>
                <w:b w:val="false"/>
                <w:i w:val="false"/>
                <w:color w:val="000000"/>
                <w:sz w:val="20"/>
              </w:rPr>
              <w:t>
л</w:t>
            </w:r>
            <w:r>
              <w:br/>
            </w:r>
            <w:r>
              <w:rPr>
                <w:rFonts w:ascii="Times New Roman"/>
                <w:b w:val="false"/>
                <w:i w:val="false"/>
                <w:color w:val="000000"/>
                <w:sz w:val="20"/>
              </w:rPr>
              <w:t>
ы</w:t>
            </w:r>
            <w:r>
              <w:br/>
            </w:r>
            <w:r>
              <w:rPr>
                <w:rFonts w:ascii="Times New Roman"/>
                <w:b w:val="false"/>
                <w:i w:val="false"/>
                <w:color w:val="000000"/>
                <w:sz w:val="20"/>
              </w:rPr>
              <w:t>
ғ</w:t>
            </w:r>
            <w:r>
              <w:br/>
            </w:r>
            <w:r>
              <w:rPr>
                <w:rFonts w:ascii="Times New Roman"/>
                <w:b w:val="false"/>
                <w:i w:val="false"/>
                <w:color w:val="000000"/>
                <w:sz w:val="20"/>
              </w:rPr>
              <w:t>
ы</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"үшінші санатты басшы" - 40-49 балл;</w:t>
            </w:r>
            <w:r>
              <w:br/>
            </w:r>
            <w:r>
              <w:rPr>
                <w:rFonts w:ascii="Times New Roman"/>
                <w:b w:val="false"/>
                <w:i w:val="false"/>
                <w:color w:val="000000"/>
                <w:sz w:val="20"/>
              </w:rPr>
              <w:t>
"екінші санатты басшы" - 50-59 балл;</w:t>
            </w:r>
            <w:r>
              <w:br/>
            </w:r>
            <w:r>
              <w:rPr>
                <w:rFonts w:ascii="Times New Roman"/>
                <w:b w:val="false"/>
                <w:i w:val="false"/>
                <w:color w:val="000000"/>
                <w:sz w:val="20"/>
              </w:rPr>
              <w:t>
"бірінші санатты басшы" - 60-64 балл.</w:t>
            </w:r>
            <w:r>
              <w:br/>
            </w:r>
            <w:r>
              <w:rPr>
                <w:rFonts w:ascii="Times New Roman"/>
                <w:b w:val="false"/>
                <w:i w:val="false"/>
                <w:color w:val="000000"/>
                <w:sz w:val="20"/>
              </w:rPr>
              <w:t>
Мектепке дейінгі, қосымша білім беру ұйымдары үшін:</w:t>
            </w:r>
            <w:r>
              <w:br/>
            </w:r>
            <w:r>
              <w:rPr>
                <w:rFonts w:ascii="Times New Roman"/>
                <w:b w:val="false"/>
                <w:i w:val="false"/>
                <w:color w:val="000000"/>
                <w:sz w:val="20"/>
              </w:rPr>
              <w:t>
"үшінші санатты басшы" - 30-39 балл;</w:t>
            </w:r>
            <w:r>
              <w:br/>
            </w:r>
            <w:r>
              <w:rPr>
                <w:rFonts w:ascii="Times New Roman"/>
                <w:b w:val="false"/>
                <w:i w:val="false"/>
                <w:color w:val="000000"/>
                <w:sz w:val="20"/>
              </w:rPr>
              <w:t>
"екінші санатты басшы" - 40-49 балл;</w:t>
            </w:r>
            <w:r>
              <w:br/>
            </w:r>
            <w:r>
              <w:rPr>
                <w:rFonts w:ascii="Times New Roman"/>
                <w:b w:val="false"/>
                <w:i w:val="false"/>
                <w:color w:val="000000"/>
                <w:sz w:val="20"/>
              </w:rPr>
              <w:t>
"бірінші санатты басшы" - 50-54 балл.</w:t>
            </w:r>
          </w:p>
        </w:tc>
      </w:tr>
    </w:tbl>
    <w:p>
      <w:pPr>
        <w:spacing w:after="0"/>
        <w:ind w:left="0"/>
        <w:jc w:val="both"/>
      </w:pPr>
      <w:r>
        <w:rPr>
          <w:rFonts w:ascii="Times New Roman"/>
          <w:b w:val="false"/>
          <w:i w:val="false"/>
          <w:color w:val="000000"/>
          <w:sz w:val="28"/>
        </w:rPr>
        <w:t>
      * Көрсеткіштерге қол жеткізу аттестаттау аралық кезеңде (аттестаттау арасындағы кезең) ескеріледі.</w:t>
      </w:r>
    </w:p>
    <w:p>
      <w:pPr>
        <w:spacing w:after="0"/>
        <w:ind w:left="0"/>
        <w:jc w:val="left"/>
      </w:pPr>
      <w:r>
        <w:rPr>
          <w:rFonts w:ascii="Times New Roman"/>
          <w:b/>
          <w:i w:val="false"/>
          <w:color w:val="000000"/>
        </w:rPr>
        <w:t xml:space="preserve"> Техникалық және кәсіптік, орта білімнен кейінгі білім беру бағдарламаларын іске асыратын білім беру ұйымының басшысы қызметінің тиімділік көрсеткіштері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44"/>
        <w:gridCol w:w="6612"/>
        <w:gridCol w:w="3279"/>
        <w:gridCol w:w="1365"/>
      </w:tblGrid>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Көрсеткіштер </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Сапалы білімнің қолжетімділігін қамтамасыз ету тиімділігі (өлшемшарт бойынша ең жоғары балл саны-10)</w:t>
            </w:r>
            <w:r>
              <w:br/>
            </w:r>
            <w:r>
              <w:rPr>
                <w:rFonts w:ascii="Times New Roman"/>
                <w:b w:val="false"/>
                <w:i w:val="false"/>
                <w:color w:val="000000"/>
                <w:sz w:val="20"/>
              </w:rPr>
              <w:t>
"үшінші санатты басшы" - 5-6 балл;</w:t>
            </w:r>
            <w:r>
              <w:br/>
            </w:r>
            <w:r>
              <w:rPr>
                <w:rFonts w:ascii="Times New Roman"/>
                <w:b w:val="false"/>
                <w:i w:val="false"/>
                <w:color w:val="000000"/>
                <w:sz w:val="20"/>
              </w:rPr>
              <w:t>
"екінші санатты басшы" - 6-8 балл;</w:t>
            </w:r>
            <w:r>
              <w:br/>
            </w:r>
            <w:r>
              <w:rPr>
                <w:rFonts w:ascii="Times New Roman"/>
                <w:b w:val="false"/>
                <w:i w:val="false"/>
                <w:color w:val="000000"/>
                <w:sz w:val="20"/>
              </w:rPr>
              <w:t>
"бірінші санатты басшы" - 8-10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r>
              <w:br/>
            </w:r>
            <w:r>
              <w:rPr>
                <w:rFonts w:ascii="Times New Roman"/>
                <w:b w:val="false"/>
                <w:i w:val="false"/>
                <w:color w:val="000000"/>
                <w:sz w:val="20"/>
              </w:rPr>
              <w:t>
- сайттың болуы (web-беттер),</w:t>
            </w:r>
            <w:r>
              <w:br/>
            </w:r>
            <w:r>
              <w:rPr>
                <w:rFonts w:ascii="Times New Roman"/>
                <w:b w:val="false"/>
                <w:i w:val="false"/>
                <w:color w:val="000000"/>
                <w:sz w:val="20"/>
              </w:rPr>
              <w:t>
- апта сайын жаңартылып отыратын әлеуметтік желілердегі беттің болуы</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Бағаланатын көрсеткіш бар; </w:t>
            </w:r>
            <w:r>
              <w:br/>
            </w:r>
            <w:r>
              <w:rPr>
                <w:rFonts w:ascii="Times New Roman"/>
                <w:b w:val="false"/>
                <w:i w:val="false"/>
                <w:color w:val="000000"/>
                <w:sz w:val="20"/>
              </w:rPr>
              <w:t xml:space="preserve">
Бағаланатын көрсеткіш жартылай бар; </w:t>
            </w:r>
            <w:r>
              <w:br/>
            </w:r>
            <w:r>
              <w:rPr>
                <w:rFonts w:ascii="Times New Roman"/>
                <w:b w:val="false"/>
                <w:i w:val="false"/>
                <w:color w:val="000000"/>
                <w:sz w:val="20"/>
              </w:rPr>
              <w:t>
Бағаланатын көрсеткіш жоқ.</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r>
              <w:br/>
            </w:r>
            <w:r>
              <w:rPr>
                <w:rFonts w:ascii="Times New Roman"/>
                <w:b w:val="false"/>
                <w:i w:val="false"/>
                <w:color w:val="000000"/>
                <w:sz w:val="20"/>
              </w:rPr>
              <w:t>
0,5 балл</w:t>
            </w:r>
            <w:r>
              <w:br/>
            </w:r>
            <w:r>
              <w:rPr>
                <w:rFonts w:ascii="Times New Roman"/>
                <w:b w:val="false"/>
                <w:i w:val="false"/>
                <w:color w:val="000000"/>
                <w:sz w:val="20"/>
              </w:rPr>
              <w:t>
0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 контингенті</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1000–нан жоғары білім алушы; </w:t>
            </w:r>
            <w:r>
              <w:br/>
            </w:r>
            <w:r>
              <w:rPr>
                <w:rFonts w:ascii="Times New Roman"/>
                <w:b w:val="false"/>
                <w:i w:val="false"/>
                <w:color w:val="000000"/>
                <w:sz w:val="20"/>
              </w:rPr>
              <w:t>
501–1000 білім алушы;</w:t>
            </w:r>
            <w:r>
              <w:br/>
            </w:r>
            <w:r>
              <w:rPr>
                <w:rFonts w:ascii="Times New Roman"/>
                <w:b w:val="false"/>
                <w:i w:val="false"/>
                <w:color w:val="000000"/>
                <w:sz w:val="20"/>
              </w:rPr>
              <w:t xml:space="preserve">
500-ден аз білім алушы </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r>
              <w:br/>
            </w:r>
            <w:r>
              <w:rPr>
                <w:rFonts w:ascii="Times New Roman"/>
                <w:b w:val="false"/>
                <w:i w:val="false"/>
                <w:color w:val="000000"/>
                <w:sz w:val="20"/>
              </w:rPr>
              <w:t>
4 балла</w:t>
            </w:r>
            <w:r>
              <w:br/>
            </w:r>
            <w:r>
              <w:rPr>
                <w:rFonts w:ascii="Times New Roman"/>
                <w:b w:val="false"/>
                <w:i w:val="false"/>
                <w:color w:val="000000"/>
                <w:sz w:val="20"/>
              </w:rPr>
              <w:t>
3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Ерекше білім беру қажеттіліктері бар балалар контингентіне сәйкес арнайы жағдайлардың болуы:</w:t>
            </w:r>
            <w:r>
              <w:br/>
            </w:r>
            <w:r>
              <w:rPr>
                <w:rFonts w:ascii="Times New Roman"/>
                <w:b w:val="false"/>
                <w:i w:val="false"/>
                <w:color w:val="000000"/>
                <w:sz w:val="20"/>
              </w:rPr>
              <w:t>
3.1. Білім алушылардың жалпы санынан ерекше білім беру қажеттіліктері бар білім алушылардың үлесі (контингенті);</w:t>
            </w:r>
            <w:r>
              <w:br/>
            </w:r>
            <w:r>
              <w:rPr>
                <w:rFonts w:ascii="Times New Roman"/>
                <w:b w:val="false"/>
                <w:i w:val="false"/>
                <w:color w:val="000000"/>
                <w:sz w:val="20"/>
              </w:rPr>
              <w:t>
Тосқауылсыз ортаның болуы: пандус, лифт, көтергіш, кіру тобы, шақыру батырмасы, жабдықталған санитарлық-гигиеналық бөлме, ұтқырлықты қолдау үшін бағдарлау жүйесі, дыбыс сигнал, жарық сигнал, тактильді жолдар, Брайль тақтайшалары;</w:t>
            </w:r>
            <w:r>
              <w:br/>
            </w:r>
            <w:r>
              <w:rPr>
                <w:rFonts w:ascii="Times New Roman"/>
                <w:b w:val="false"/>
                <w:i w:val="false"/>
                <w:color w:val="000000"/>
                <w:sz w:val="20"/>
              </w:rPr>
              <w:t>
Құрал-жабдықтар мен жиһаздармен жарақтандыру (ҚР БҒМ 2016 жылғы 22 қаңтардағы бұйрығына сәйкес.)</w:t>
            </w:r>
            <w:r>
              <w:br/>
            </w:r>
            <w:r>
              <w:rPr>
                <w:rFonts w:ascii="Times New Roman"/>
                <w:b w:val="false"/>
                <w:i w:val="false"/>
                <w:color w:val="000000"/>
                <w:sz w:val="20"/>
              </w:rPr>
              <w:t>
Логопед, дефектолог, тифлопедагогты сүйемелдеуді ұйымдастыру;</w:t>
            </w:r>
            <w:r>
              <w:br/>
            </w:r>
            <w:r>
              <w:rPr>
                <w:rFonts w:ascii="Times New Roman"/>
                <w:b w:val="false"/>
                <w:i w:val="false"/>
                <w:color w:val="000000"/>
                <w:sz w:val="20"/>
              </w:rPr>
              <w:t>
Педагогтердің жалпы санынан инклюзивті білім беру бойынша біліктілікті арттыру курстарынан өткен педагогтардың үлесі</w:t>
            </w:r>
            <w:r>
              <w:br/>
            </w:r>
            <w:r>
              <w:rPr>
                <w:rFonts w:ascii="Times New Roman"/>
                <w:b w:val="false"/>
                <w:i w:val="false"/>
                <w:color w:val="000000"/>
                <w:sz w:val="20"/>
              </w:rPr>
              <w:t xml:space="preserve">
Ерекше білім беру қажеттілігі бар балалардың, оның ішінде үйде оқитын балалардың бос уақытын ұйымдастыру (жеке дене ерекшеліктерін ескере отырып) </w:t>
            </w:r>
            <w:r>
              <w:br/>
            </w:r>
            <w:r>
              <w:rPr>
                <w:rFonts w:ascii="Times New Roman"/>
                <w:b w:val="false"/>
                <w:i w:val="false"/>
                <w:color w:val="000000"/>
                <w:sz w:val="20"/>
              </w:rPr>
              <w:t>
Үкіметтік емес ұйымдармен ынтымақтастықта болу|:</w:t>
            </w:r>
            <w:r>
              <w:br/>
            </w:r>
            <w:r>
              <w:rPr>
                <w:rFonts w:ascii="Times New Roman"/>
                <w:b w:val="false"/>
                <w:i w:val="false"/>
                <w:color w:val="000000"/>
                <w:sz w:val="20"/>
              </w:rPr>
              <w:t>
- оқыту семинарларын ұйымдастыру;</w:t>
            </w:r>
            <w:r>
              <w:br/>
            </w:r>
            <w:r>
              <w:rPr>
                <w:rFonts w:ascii="Times New Roman"/>
                <w:b w:val="false"/>
                <w:i w:val="false"/>
                <w:color w:val="000000"/>
                <w:sz w:val="20"/>
              </w:rPr>
              <w:t>
- тәжірибе алмасу (мастер-кластар);</w:t>
            </w:r>
            <w:r>
              <w:br/>
            </w:r>
            <w:r>
              <w:rPr>
                <w:rFonts w:ascii="Times New Roman"/>
                <w:b w:val="false"/>
                <w:i w:val="false"/>
                <w:color w:val="000000"/>
                <w:sz w:val="20"/>
              </w:rPr>
              <w:t>
- мәдени-көпшілік шараларды ұйымдастыру;</w:t>
            </w:r>
            <w:r>
              <w:br/>
            </w:r>
            <w:r>
              <w:rPr>
                <w:rFonts w:ascii="Times New Roman"/>
                <w:b w:val="false"/>
                <w:i w:val="false"/>
                <w:color w:val="000000"/>
                <w:sz w:val="20"/>
              </w:rPr>
              <w:t>
- бюджеттен тыс қаражат есебінен кабинеттерді оқыту, жабдықтау;</w:t>
            </w:r>
            <w:r>
              <w:br/>
            </w:r>
            <w:r>
              <w:rPr>
                <w:rFonts w:ascii="Times New Roman"/>
                <w:b w:val="false"/>
                <w:i w:val="false"/>
                <w:color w:val="000000"/>
                <w:sz w:val="20"/>
              </w:rPr>
              <w:t>
- балалардың шығармашылық жұмыстарын ұйымдастыру (жәрмеңкелер, көрмелер, мұражайлар)</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жоқ;</w:t>
            </w:r>
            <w:r>
              <w:br/>
            </w:r>
            <w:r>
              <w:rPr>
                <w:rFonts w:ascii="Times New Roman"/>
                <w:b w:val="false"/>
                <w:i w:val="false"/>
                <w:color w:val="000000"/>
                <w:sz w:val="20"/>
              </w:rPr>
              <w:t>
білім алушылардың жалпы санынан 1%;</w:t>
            </w:r>
            <w:r>
              <w:br/>
            </w:r>
            <w:r>
              <w:rPr>
                <w:rFonts w:ascii="Times New Roman"/>
                <w:b w:val="false"/>
                <w:i w:val="false"/>
                <w:color w:val="000000"/>
                <w:sz w:val="20"/>
              </w:rPr>
              <w:t xml:space="preserve">
білім алушылардың жалпы санынан 1 %-дан аса </w:t>
            </w:r>
            <w:r>
              <w:br/>
            </w:r>
            <w:r>
              <w:rPr>
                <w:rFonts w:ascii="Times New Roman"/>
                <w:b w:val="false"/>
                <w:i w:val="false"/>
                <w:color w:val="000000"/>
                <w:sz w:val="20"/>
              </w:rPr>
              <w:t xml:space="preserve">
жоқ </w:t>
            </w:r>
            <w:r>
              <w:br/>
            </w:r>
            <w:r>
              <w:rPr>
                <w:rFonts w:ascii="Times New Roman"/>
                <w:b w:val="false"/>
                <w:i w:val="false"/>
                <w:color w:val="000000"/>
                <w:sz w:val="20"/>
              </w:rPr>
              <w:t>
бар</w:t>
            </w:r>
            <w:r>
              <w:br/>
            </w:r>
            <w:r>
              <w:rPr>
                <w:rFonts w:ascii="Times New Roman"/>
                <w:b w:val="false"/>
                <w:i w:val="false"/>
                <w:color w:val="000000"/>
                <w:sz w:val="20"/>
              </w:rPr>
              <w:t>
жоқ</w:t>
            </w:r>
            <w:r>
              <w:br/>
            </w:r>
            <w:r>
              <w:rPr>
                <w:rFonts w:ascii="Times New Roman"/>
                <w:b w:val="false"/>
                <w:i w:val="false"/>
                <w:color w:val="000000"/>
                <w:sz w:val="20"/>
              </w:rPr>
              <w:t>
бар</w:t>
            </w:r>
            <w:r>
              <w:br/>
            </w:r>
            <w:r>
              <w:rPr>
                <w:rFonts w:ascii="Times New Roman"/>
                <w:b w:val="false"/>
                <w:i w:val="false"/>
                <w:color w:val="000000"/>
                <w:sz w:val="20"/>
              </w:rPr>
              <w:t>
жоқ</w:t>
            </w:r>
            <w:r>
              <w:br/>
            </w:r>
            <w:r>
              <w:rPr>
                <w:rFonts w:ascii="Times New Roman"/>
                <w:b w:val="false"/>
                <w:i w:val="false"/>
                <w:color w:val="000000"/>
                <w:sz w:val="20"/>
              </w:rPr>
              <w:t>
жалпы санынан 10%-ға дейін;</w:t>
            </w:r>
            <w:r>
              <w:br/>
            </w:r>
            <w:r>
              <w:rPr>
                <w:rFonts w:ascii="Times New Roman"/>
                <w:b w:val="false"/>
                <w:i w:val="false"/>
                <w:color w:val="000000"/>
                <w:sz w:val="20"/>
              </w:rPr>
              <w:t xml:space="preserve">
жалпы санынан 10%-дан астам </w:t>
            </w:r>
            <w:r>
              <w:br/>
            </w:r>
            <w:r>
              <w:rPr>
                <w:rFonts w:ascii="Times New Roman"/>
                <w:b w:val="false"/>
                <w:i w:val="false"/>
                <w:color w:val="000000"/>
                <w:sz w:val="20"/>
              </w:rPr>
              <w:t xml:space="preserve">
жоқ </w:t>
            </w:r>
            <w:r>
              <w:br/>
            </w:r>
            <w:r>
              <w:rPr>
                <w:rFonts w:ascii="Times New Roman"/>
                <w:b w:val="false"/>
                <w:i w:val="false"/>
                <w:color w:val="000000"/>
                <w:sz w:val="20"/>
              </w:rPr>
              <w:t>
бар</w:t>
            </w:r>
            <w:r>
              <w:br/>
            </w:r>
            <w:r>
              <w:rPr>
                <w:rFonts w:ascii="Times New Roman"/>
                <w:b w:val="false"/>
                <w:i w:val="false"/>
                <w:color w:val="000000"/>
                <w:sz w:val="20"/>
              </w:rPr>
              <w:t>
жоқ</w:t>
            </w:r>
            <w:r>
              <w:br/>
            </w:r>
            <w:r>
              <w:rPr>
                <w:rFonts w:ascii="Times New Roman"/>
                <w:b w:val="false"/>
                <w:i w:val="false"/>
                <w:color w:val="000000"/>
                <w:sz w:val="20"/>
              </w:rPr>
              <w:t>
бар</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r>
              <w:br/>
            </w:r>
            <w:r>
              <w:rPr>
                <w:rFonts w:ascii="Times New Roman"/>
                <w:b w:val="false"/>
                <w:i w:val="false"/>
                <w:color w:val="000000"/>
                <w:sz w:val="20"/>
              </w:rPr>
              <w:t>
1 балл;</w:t>
            </w:r>
            <w:r>
              <w:br/>
            </w:r>
            <w:r>
              <w:rPr>
                <w:rFonts w:ascii="Times New Roman"/>
                <w:b w:val="false"/>
                <w:i w:val="false"/>
                <w:color w:val="000000"/>
                <w:sz w:val="20"/>
              </w:rPr>
              <w:t>
2 және одан да көп балл</w:t>
            </w:r>
            <w:r>
              <w:br/>
            </w:r>
            <w:r>
              <w:rPr>
                <w:rFonts w:ascii="Times New Roman"/>
                <w:b w:val="false"/>
                <w:i w:val="false"/>
                <w:color w:val="000000"/>
                <w:sz w:val="20"/>
              </w:rPr>
              <w:t>
0 балл;</w:t>
            </w:r>
            <w:r>
              <w:br/>
            </w:r>
            <w:r>
              <w:rPr>
                <w:rFonts w:ascii="Times New Roman"/>
                <w:b w:val="false"/>
                <w:i w:val="false"/>
                <w:color w:val="000000"/>
                <w:sz w:val="20"/>
              </w:rPr>
              <w:t xml:space="preserve">
Бар болуына байланысты 1 балл </w:t>
            </w:r>
            <w:r>
              <w:br/>
            </w:r>
            <w:r>
              <w:rPr>
                <w:rFonts w:ascii="Times New Roman"/>
                <w:b w:val="false"/>
                <w:i w:val="false"/>
                <w:color w:val="000000"/>
                <w:sz w:val="20"/>
              </w:rPr>
              <w:t>
0 балл;</w:t>
            </w:r>
            <w:r>
              <w:br/>
            </w:r>
            <w:r>
              <w:rPr>
                <w:rFonts w:ascii="Times New Roman"/>
                <w:b w:val="false"/>
                <w:i w:val="false"/>
                <w:color w:val="000000"/>
                <w:sz w:val="20"/>
              </w:rPr>
              <w:t xml:space="preserve">
Бар болуына байланысты 1 балл </w:t>
            </w:r>
            <w:r>
              <w:br/>
            </w:r>
            <w:r>
              <w:rPr>
                <w:rFonts w:ascii="Times New Roman"/>
                <w:b w:val="false"/>
                <w:i w:val="false"/>
                <w:color w:val="000000"/>
                <w:sz w:val="20"/>
              </w:rPr>
              <w:t>
0 балл;</w:t>
            </w:r>
            <w:r>
              <w:br/>
            </w:r>
            <w:r>
              <w:rPr>
                <w:rFonts w:ascii="Times New Roman"/>
                <w:b w:val="false"/>
                <w:i w:val="false"/>
                <w:color w:val="000000"/>
                <w:sz w:val="20"/>
              </w:rPr>
              <w:t>
1 балл</w:t>
            </w:r>
            <w:r>
              <w:br/>
            </w:r>
            <w:r>
              <w:rPr>
                <w:rFonts w:ascii="Times New Roman"/>
                <w:b w:val="false"/>
                <w:i w:val="false"/>
                <w:color w:val="000000"/>
                <w:sz w:val="20"/>
              </w:rPr>
              <w:t>
2 балл</w:t>
            </w:r>
            <w:r>
              <w:br/>
            </w:r>
            <w:r>
              <w:rPr>
                <w:rFonts w:ascii="Times New Roman"/>
                <w:b w:val="false"/>
                <w:i w:val="false"/>
                <w:color w:val="000000"/>
                <w:sz w:val="20"/>
              </w:rPr>
              <w:t>
0 балл;</w:t>
            </w:r>
            <w:r>
              <w:br/>
            </w:r>
            <w:r>
              <w:rPr>
                <w:rFonts w:ascii="Times New Roman"/>
                <w:b w:val="false"/>
                <w:i w:val="false"/>
                <w:color w:val="000000"/>
                <w:sz w:val="20"/>
              </w:rPr>
              <w:t>
1 балл</w:t>
            </w:r>
            <w:r>
              <w:br/>
            </w:r>
            <w:r>
              <w:rPr>
                <w:rFonts w:ascii="Times New Roman"/>
                <w:b w:val="false"/>
                <w:i w:val="false"/>
                <w:color w:val="000000"/>
                <w:sz w:val="20"/>
              </w:rPr>
              <w:t>
0 балл;</w:t>
            </w:r>
            <w:r>
              <w:br/>
            </w:r>
            <w:r>
              <w:rPr>
                <w:rFonts w:ascii="Times New Roman"/>
                <w:b w:val="false"/>
                <w:i w:val="false"/>
                <w:color w:val="000000"/>
                <w:sz w:val="20"/>
              </w:rPr>
              <w:t>
Бар болуына байланысты 1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Қолайлы жағдай және қауіпсіз ортаны жасау:</w:t>
            </w:r>
            <w:r>
              <w:br/>
            </w:r>
            <w:r>
              <w:rPr>
                <w:rFonts w:ascii="Times New Roman"/>
                <w:b w:val="false"/>
                <w:i w:val="false"/>
                <w:color w:val="000000"/>
                <w:sz w:val="20"/>
              </w:rPr>
              <w:t>
- бейнебақылаумен қамтамасыз ету;</w:t>
            </w:r>
            <w:r>
              <w:br/>
            </w:r>
            <w:r>
              <w:rPr>
                <w:rFonts w:ascii="Times New Roman"/>
                <w:b w:val="false"/>
                <w:i w:val="false"/>
                <w:color w:val="000000"/>
                <w:sz w:val="20"/>
              </w:rPr>
              <w:t xml:space="preserve">
- жаппай жиналатын жерлерде балаларды бақылау және бақылау мүмкіндігінің болмауы (ҚР Үкіметінің 2015 жылғы 3 сәуірдегі № 191 </w:t>
            </w:r>
            <w:r>
              <w:rPr>
                <w:rFonts w:ascii="Times New Roman"/>
                <w:b w:val="false"/>
                <w:i w:val="false"/>
                <w:color w:val="000000"/>
                <w:sz w:val="20"/>
              </w:rPr>
              <w:t>қаулысына</w:t>
            </w:r>
            <w:r>
              <w:rPr>
                <w:rFonts w:ascii="Times New Roman"/>
                <w:b w:val="false"/>
                <w:i w:val="false"/>
                <w:color w:val="000000"/>
                <w:sz w:val="20"/>
              </w:rPr>
              <w:t xml:space="preserve"> сәйкес);</w:t>
            </w:r>
            <w:r>
              <w:br/>
            </w:r>
            <w:r>
              <w:rPr>
                <w:rFonts w:ascii="Times New Roman"/>
                <w:b w:val="false"/>
                <w:i w:val="false"/>
                <w:color w:val="000000"/>
                <w:sz w:val="20"/>
              </w:rPr>
              <w:t>
- істен шыққан камералардың болмауы;</w:t>
            </w:r>
            <w:r>
              <w:br/>
            </w:r>
            <w:r>
              <w:rPr>
                <w:rFonts w:ascii="Times New Roman"/>
                <w:b w:val="false"/>
                <w:i w:val="false"/>
                <w:color w:val="000000"/>
                <w:sz w:val="20"/>
              </w:rPr>
              <w:t>
- ұрлық пен бұзушылықтардың болмауы;</w:t>
            </w:r>
            <w:r>
              <w:br/>
            </w:r>
            <w:r>
              <w:rPr>
                <w:rFonts w:ascii="Times New Roman"/>
                <w:b w:val="false"/>
                <w:i w:val="false"/>
                <w:color w:val="000000"/>
                <w:sz w:val="20"/>
              </w:rPr>
              <w:t>
- басқа мемлекеттік органдар тарапынан айыппұл санкцияларының болмауы (ІІД және ТЖД талдауы бойынша)</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жоқ </w:t>
            </w:r>
            <w:r>
              <w:br/>
            </w:r>
            <w:r>
              <w:rPr>
                <w:rFonts w:ascii="Times New Roman"/>
                <w:b w:val="false"/>
                <w:i w:val="false"/>
                <w:color w:val="000000"/>
                <w:sz w:val="20"/>
              </w:rPr>
              <w:t xml:space="preserve">
Бар </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r>
              <w:br/>
            </w:r>
            <w:r>
              <w:rPr>
                <w:rFonts w:ascii="Times New Roman"/>
                <w:b w:val="false"/>
                <w:i w:val="false"/>
                <w:color w:val="000000"/>
                <w:sz w:val="20"/>
              </w:rPr>
              <w:t>
болуына байланысты 1 баллдан</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берушілермен келісілген оқу жұмыс жоспарларының үлесі</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мамандықтар бойынша бар;</w:t>
            </w:r>
            <w:r>
              <w:br/>
            </w:r>
            <w:r>
              <w:rPr>
                <w:rFonts w:ascii="Times New Roman"/>
                <w:b w:val="false"/>
                <w:i w:val="false"/>
                <w:color w:val="000000"/>
                <w:sz w:val="20"/>
              </w:rPr>
              <w:t>
бірнеше мамандық бойынша бар;</w:t>
            </w:r>
            <w:r>
              <w:br/>
            </w:r>
            <w:r>
              <w:rPr>
                <w:rFonts w:ascii="Times New Roman"/>
                <w:b w:val="false"/>
                <w:i w:val="false"/>
                <w:color w:val="000000"/>
                <w:sz w:val="20"/>
              </w:rPr>
              <w:t>
бағаланатын көрсеткіш жоқ</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сапасын қамтамасыз етудің тиімділігі (өлшемшарттар бойынша балдың ең жоғары саны – 27)</w:t>
            </w:r>
            <w:r>
              <w:br/>
            </w:r>
            <w:r>
              <w:rPr>
                <w:rFonts w:ascii="Times New Roman"/>
                <w:b w:val="false"/>
                <w:i w:val="false"/>
                <w:color w:val="000000"/>
                <w:sz w:val="20"/>
              </w:rPr>
              <w:t>
"үшінші санатты басшы" - 15-20 балл;</w:t>
            </w:r>
            <w:r>
              <w:br/>
            </w:r>
            <w:r>
              <w:rPr>
                <w:rFonts w:ascii="Times New Roman"/>
                <w:b w:val="false"/>
                <w:i w:val="false"/>
                <w:color w:val="000000"/>
                <w:sz w:val="20"/>
              </w:rPr>
              <w:t>
"екінші санатты басшы" - 20-25 балл;</w:t>
            </w:r>
            <w:r>
              <w:br/>
            </w:r>
            <w:r>
              <w:rPr>
                <w:rFonts w:ascii="Times New Roman"/>
                <w:b w:val="false"/>
                <w:i w:val="false"/>
                <w:color w:val="000000"/>
                <w:sz w:val="20"/>
              </w:rPr>
              <w:t>
"бірінші санатты басшы" - 25-27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Түлектердің жалпы санынан өткен оқу жылында жұмыспен қамтылған және жұмысқа орналастырылғандардың үлесі</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Жұмысқа орналастырылды және бос емес – 95%;</w:t>
            </w:r>
            <w:r>
              <w:br/>
            </w:r>
            <w:r>
              <w:rPr>
                <w:rFonts w:ascii="Times New Roman"/>
                <w:b w:val="false"/>
                <w:i w:val="false"/>
                <w:color w:val="000000"/>
                <w:sz w:val="20"/>
              </w:rPr>
              <w:t>
Жұмысқа орналастырылды және бос емес – 75%;</w:t>
            </w:r>
            <w:r>
              <w:br/>
            </w:r>
            <w:r>
              <w:rPr>
                <w:rFonts w:ascii="Times New Roman"/>
                <w:b w:val="false"/>
                <w:i w:val="false"/>
                <w:color w:val="000000"/>
                <w:sz w:val="20"/>
              </w:rPr>
              <w:t>
Жұмысқа орналастырылды және бос емес – 60%;</w:t>
            </w:r>
            <w:r>
              <w:br/>
            </w:r>
            <w:r>
              <w:rPr>
                <w:rFonts w:ascii="Times New Roman"/>
                <w:b w:val="false"/>
                <w:i w:val="false"/>
                <w:color w:val="000000"/>
                <w:sz w:val="20"/>
              </w:rPr>
              <w:t xml:space="preserve">
Жұмысқа орналастырылды және бос емес –60%-дан төмен </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r>
              <w:br/>
            </w: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сапасының динамикасы</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 – 20%-ға өсу;</w:t>
            </w:r>
            <w:r>
              <w:br/>
            </w:r>
            <w:r>
              <w:rPr>
                <w:rFonts w:ascii="Times New Roman"/>
                <w:b w:val="false"/>
                <w:i w:val="false"/>
                <w:color w:val="000000"/>
                <w:sz w:val="20"/>
              </w:rPr>
              <w:t>
11 - 15%-ға өсу;</w:t>
            </w:r>
            <w:r>
              <w:br/>
            </w:r>
            <w:r>
              <w:rPr>
                <w:rFonts w:ascii="Times New Roman"/>
                <w:b w:val="false"/>
                <w:i w:val="false"/>
                <w:color w:val="000000"/>
                <w:sz w:val="20"/>
              </w:rPr>
              <w:t xml:space="preserve">
7 - 10%-ға өсу; </w:t>
            </w:r>
            <w:r>
              <w:br/>
            </w:r>
            <w:r>
              <w:rPr>
                <w:rFonts w:ascii="Times New Roman"/>
                <w:b w:val="false"/>
                <w:i w:val="false"/>
                <w:color w:val="000000"/>
                <w:sz w:val="20"/>
              </w:rPr>
              <w:t>
Өткен жылғы деңгейге сәйкес;</w:t>
            </w:r>
            <w:r>
              <w:br/>
            </w:r>
            <w:r>
              <w:rPr>
                <w:rFonts w:ascii="Times New Roman"/>
                <w:b w:val="false"/>
                <w:i w:val="false"/>
                <w:color w:val="000000"/>
                <w:sz w:val="20"/>
              </w:rPr>
              <w:t>
Бағаланатын көрсеткіштер жоқ</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Дуальды оқыту нысаны бойынша білім алушыларды ұлғайту үшін</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-ға өсу;</w:t>
            </w:r>
            <w:r>
              <w:br/>
            </w:r>
            <w:r>
              <w:rPr>
                <w:rFonts w:ascii="Times New Roman"/>
                <w:b w:val="false"/>
                <w:i w:val="false"/>
                <w:color w:val="000000"/>
                <w:sz w:val="20"/>
              </w:rPr>
              <w:t>
3%-ға өсу;</w:t>
            </w:r>
            <w:r>
              <w:br/>
            </w:r>
            <w:r>
              <w:rPr>
                <w:rFonts w:ascii="Times New Roman"/>
                <w:b w:val="false"/>
                <w:i w:val="false"/>
                <w:color w:val="000000"/>
                <w:sz w:val="20"/>
              </w:rPr>
              <w:t>
Өткен жылғы деңгейге сәйкес;</w:t>
            </w:r>
            <w:r>
              <w:br/>
            </w:r>
            <w:r>
              <w:rPr>
                <w:rFonts w:ascii="Times New Roman"/>
                <w:b w:val="false"/>
                <w:i w:val="false"/>
                <w:color w:val="000000"/>
                <w:sz w:val="20"/>
              </w:rPr>
              <w:t>
Бағаланатын көрсеткіштер жоқ</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Белгілі бір оқу мерзіміне қабылданған білім алушылардың жалпы санынан оқуды жалғастыратын білім алушылардың үлесі</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жылының соңындағы контингент-90%;</w:t>
            </w:r>
            <w:r>
              <w:br/>
            </w:r>
            <w:r>
              <w:rPr>
                <w:rFonts w:ascii="Times New Roman"/>
                <w:b w:val="false"/>
                <w:i w:val="false"/>
                <w:color w:val="000000"/>
                <w:sz w:val="20"/>
              </w:rPr>
              <w:t>
Оқу жылының соңындағы контингент-80%;</w:t>
            </w:r>
            <w:r>
              <w:br/>
            </w:r>
            <w:r>
              <w:rPr>
                <w:rFonts w:ascii="Times New Roman"/>
                <w:b w:val="false"/>
                <w:i w:val="false"/>
                <w:color w:val="000000"/>
                <w:sz w:val="20"/>
              </w:rPr>
              <w:t>
Оқу жылының соңындағы контингент-70% және төмен;</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r>
              <w:br/>
            </w:r>
            <w:r>
              <w:rPr>
                <w:rFonts w:ascii="Times New Roman"/>
                <w:b w:val="false"/>
                <w:i w:val="false"/>
                <w:color w:val="000000"/>
                <w:sz w:val="20"/>
              </w:rPr>
              <w:t>
3 балл</w:t>
            </w:r>
            <w:r>
              <w:br/>
            </w:r>
            <w:r>
              <w:rPr>
                <w:rFonts w:ascii="Times New Roman"/>
                <w:b w:val="false"/>
                <w:i w:val="false"/>
                <w:color w:val="000000"/>
                <w:sz w:val="20"/>
              </w:rPr>
              <w:t>
0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республикалық, халықаралық олимпиадалардың, конкурстардың, жарыстардың жеңімпаздары (жүлдегерлері) болған оқушылардың саны</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r>
              <w:br/>
            </w:r>
            <w:r>
              <w:rPr>
                <w:rFonts w:ascii="Times New Roman"/>
                <w:b w:val="false"/>
                <w:i w:val="false"/>
                <w:color w:val="000000"/>
                <w:sz w:val="20"/>
              </w:rPr>
              <w:t>
Республикалық деңгей;</w:t>
            </w:r>
            <w:r>
              <w:br/>
            </w:r>
            <w:r>
              <w:rPr>
                <w:rFonts w:ascii="Times New Roman"/>
                <w:b w:val="false"/>
                <w:i w:val="false"/>
                <w:color w:val="000000"/>
                <w:sz w:val="20"/>
              </w:rPr>
              <w:t>
Областық деңгей;</w:t>
            </w:r>
            <w:r>
              <w:br/>
            </w:r>
            <w:r>
              <w:rPr>
                <w:rFonts w:ascii="Times New Roman"/>
                <w:b w:val="false"/>
                <w:i w:val="false"/>
                <w:color w:val="000000"/>
                <w:sz w:val="20"/>
              </w:rPr>
              <w:t>
Аудандық деңгей</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халықаралық жобаларға қатысуы</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жобаларға қатысуы;</w:t>
            </w:r>
            <w:r>
              <w:br/>
            </w:r>
            <w:r>
              <w:rPr>
                <w:rFonts w:ascii="Times New Roman"/>
                <w:b w:val="false"/>
                <w:i w:val="false"/>
                <w:color w:val="000000"/>
                <w:sz w:val="20"/>
              </w:rPr>
              <w:t>
Бір ғана жобаға қатысуы; бағаланатын көрсеткіш жоқ</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r>
              <w:br/>
            </w:r>
            <w:r>
              <w:rPr>
                <w:rFonts w:ascii="Times New Roman"/>
                <w:b w:val="false"/>
                <w:i w:val="false"/>
                <w:color w:val="000000"/>
                <w:sz w:val="20"/>
              </w:rPr>
              <w:t>
3 балла</w:t>
            </w:r>
            <w:r>
              <w:br/>
            </w:r>
            <w:r>
              <w:rPr>
                <w:rFonts w:ascii="Times New Roman"/>
                <w:b w:val="false"/>
                <w:i w:val="false"/>
                <w:color w:val="000000"/>
                <w:sz w:val="20"/>
              </w:rPr>
              <w:t>
0 балл</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Кадрлық әлеуетті, инновациялық қызметті дамытудың тиімділігі </w:t>
            </w:r>
            <w:r>
              <w:br/>
            </w:r>
            <w:r>
              <w:rPr>
                <w:rFonts w:ascii="Times New Roman"/>
                <w:b w:val="false"/>
                <w:i w:val="false"/>
                <w:color w:val="000000"/>
                <w:sz w:val="20"/>
              </w:rPr>
              <w:t>
(өлшемшарттар бойынша балдың ең жоғарғы саны – 24)</w:t>
            </w:r>
            <w:r>
              <w:br/>
            </w:r>
            <w:r>
              <w:rPr>
                <w:rFonts w:ascii="Times New Roman"/>
                <w:b w:val="false"/>
                <w:i w:val="false"/>
                <w:color w:val="000000"/>
                <w:sz w:val="20"/>
              </w:rPr>
              <w:t>
"үшінші санатты басшы" - 10-15 балл;</w:t>
            </w:r>
            <w:r>
              <w:br/>
            </w:r>
            <w:r>
              <w:rPr>
                <w:rFonts w:ascii="Times New Roman"/>
                <w:b w:val="false"/>
                <w:i w:val="false"/>
                <w:color w:val="000000"/>
                <w:sz w:val="20"/>
              </w:rPr>
              <w:t>
"екінші санатты басшы" - 16-20 балл;</w:t>
            </w:r>
            <w:r>
              <w:br/>
            </w:r>
            <w:r>
              <w:rPr>
                <w:rFonts w:ascii="Times New Roman"/>
                <w:b w:val="false"/>
                <w:i w:val="false"/>
                <w:color w:val="000000"/>
                <w:sz w:val="20"/>
              </w:rPr>
              <w:t>
"бірінші санатты басшы" - 21-24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 педагогтерінің жалпы санынан жоғары кәсіптік білімі бар педагогтердің үлесі</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91 - 100%; </w:t>
            </w:r>
            <w:r>
              <w:br/>
            </w:r>
            <w:r>
              <w:rPr>
                <w:rFonts w:ascii="Times New Roman"/>
                <w:b w:val="false"/>
                <w:i w:val="false"/>
                <w:color w:val="000000"/>
                <w:sz w:val="20"/>
              </w:rPr>
              <w:t>
81 – 90%;</w:t>
            </w:r>
            <w:r>
              <w:br/>
            </w:r>
            <w:r>
              <w:rPr>
                <w:rFonts w:ascii="Times New Roman"/>
                <w:b w:val="false"/>
                <w:i w:val="false"/>
                <w:color w:val="000000"/>
                <w:sz w:val="20"/>
              </w:rPr>
              <w:t>
70 – 80%;</w:t>
            </w:r>
            <w:r>
              <w:br/>
            </w:r>
            <w:r>
              <w:rPr>
                <w:rFonts w:ascii="Times New Roman"/>
                <w:b w:val="false"/>
                <w:i w:val="false"/>
                <w:color w:val="000000"/>
                <w:sz w:val="20"/>
              </w:rPr>
              <w:t>
70% және төмен</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0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Ғылыми/академиялық дәрежесі бар педагогтердің үлесі</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30%-дан төмен; </w:t>
            </w:r>
            <w:r>
              <w:br/>
            </w:r>
            <w:r>
              <w:rPr>
                <w:rFonts w:ascii="Times New Roman"/>
                <w:b w:val="false"/>
                <w:i w:val="false"/>
                <w:color w:val="000000"/>
                <w:sz w:val="20"/>
              </w:rPr>
              <w:t>
20-29%;</w:t>
            </w:r>
            <w:r>
              <w:br/>
            </w:r>
            <w:r>
              <w:rPr>
                <w:rFonts w:ascii="Times New Roman"/>
                <w:b w:val="false"/>
                <w:i w:val="false"/>
                <w:color w:val="000000"/>
                <w:sz w:val="20"/>
              </w:rPr>
              <w:t>
15 — 19%;</w:t>
            </w:r>
            <w:r>
              <w:br/>
            </w:r>
            <w:r>
              <w:rPr>
                <w:rFonts w:ascii="Times New Roman"/>
                <w:b w:val="false"/>
                <w:i w:val="false"/>
                <w:color w:val="000000"/>
                <w:sz w:val="20"/>
              </w:rPr>
              <w:t>
10 — 14%;</w:t>
            </w:r>
            <w:r>
              <w:br/>
            </w:r>
            <w:r>
              <w:rPr>
                <w:rFonts w:ascii="Times New Roman"/>
                <w:b w:val="false"/>
                <w:i w:val="false"/>
                <w:color w:val="000000"/>
                <w:sz w:val="20"/>
              </w:rPr>
              <w:t>
10% және төмен</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ұйымдары педагогтерінің жалпы санынан "педагог-зерттеуші", "педагог-шебер" біліктілік санаты бар педагогтердің үлесі </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60%-дан төмен емес;</w:t>
            </w:r>
            <w:r>
              <w:br/>
            </w:r>
            <w:r>
              <w:rPr>
                <w:rFonts w:ascii="Times New Roman"/>
                <w:b w:val="false"/>
                <w:i w:val="false"/>
                <w:color w:val="000000"/>
                <w:sz w:val="20"/>
              </w:rPr>
              <w:t>
40 — 59%;</w:t>
            </w:r>
            <w:r>
              <w:br/>
            </w:r>
            <w:r>
              <w:rPr>
                <w:rFonts w:ascii="Times New Roman"/>
                <w:b w:val="false"/>
                <w:i w:val="false"/>
                <w:color w:val="000000"/>
                <w:sz w:val="20"/>
              </w:rPr>
              <w:t>
30 — 39%;</w:t>
            </w:r>
            <w:r>
              <w:br/>
            </w:r>
            <w:r>
              <w:rPr>
                <w:rFonts w:ascii="Times New Roman"/>
                <w:b w:val="false"/>
                <w:i w:val="false"/>
                <w:color w:val="000000"/>
                <w:sz w:val="20"/>
              </w:rPr>
              <w:t>
25 — 29%;</w:t>
            </w:r>
            <w:r>
              <w:br/>
            </w:r>
            <w:r>
              <w:rPr>
                <w:rFonts w:ascii="Times New Roman"/>
                <w:b w:val="false"/>
                <w:i w:val="false"/>
                <w:color w:val="000000"/>
                <w:sz w:val="20"/>
              </w:rPr>
              <w:t xml:space="preserve">
25% және төмен </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мамандардың болуы</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r>
              <w:br/>
            </w:r>
            <w:r>
              <w:rPr>
                <w:rFonts w:ascii="Times New Roman"/>
                <w:b w:val="false"/>
                <w:i w:val="false"/>
                <w:color w:val="000000"/>
                <w:sz w:val="20"/>
              </w:rPr>
              <w:t>
Бағаланатын көрсеткіш жоқ</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ұйымы басшысының менеджмент саласындағы біліктілікті арттыру курстары туралы сертификатының болуы </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r>
              <w:br/>
            </w:r>
            <w:r>
              <w:rPr>
                <w:rFonts w:ascii="Times New Roman"/>
                <w:b w:val="false"/>
                <w:i w:val="false"/>
                <w:color w:val="000000"/>
                <w:sz w:val="20"/>
              </w:rPr>
              <w:t>
Бағаланатын көрсеткіш жоқ</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шеберлік конкурстарының жеңімпаздары/жүлдегерлері болған педагогтер саны</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r>
              <w:br/>
            </w:r>
            <w:r>
              <w:rPr>
                <w:rFonts w:ascii="Times New Roman"/>
                <w:b w:val="false"/>
                <w:i w:val="false"/>
                <w:color w:val="000000"/>
                <w:sz w:val="20"/>
              </w:rPr>
              <w:t>
Республикалық деңгей;</w:t>
            </w:r>
            <w:r>
              <w:br/>
            </w:r>
            <w:r>
              <w:rPr>
                <w:rFonts w:ascii="Times New Roman"/>
                <w:b w:val="false"/>
                <w:i w:val="false"/>
                <w:color w:val="000000"/>
                <w:sz w:val="20"/>
              </w:rPr>
              <w:t>
Областық деңгей;</w:t>
            </w:r>
            <w:r>
              <w:br/>
            </w:r>
            <w:r>
              <w:rPr>
                <w:rFonts w:ascii="Times New Roman"/>
                <w:b w:val="false"/>
                <w:i w:val="false"/>
                <w:color w:val="000000"/>
                <w:sz w:val="20"/>
              </w:rPr>
              <w:t>
Аудандық деңгей</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Оқу-әдістемелік кеңес мақұлдаған әзірленген бағдарламалардың, оқу-әдістемелік кешендердің, әдістемелік ұсынымдардың/құралдардың болуы </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r>
              <w:br/>
            </w:r>
            <w:r>
              <w:rPr>
                <w:rFonts w:ascii="Times New Roman"/>
                <w:b w:val="false"/>
                <w:i w:val="false"/>
                <w:color w:val="000000"/>
                <w:sz w:val="20"/>
              </w:rPr>
              <w:t>
Республикалық деңгей;</w:t>
            </w:r>
            <w:r>
              <w:br/>
            </w:r>
            <w:r>
              <w:rPr>
                <w:rFonts w:ascii="Times New Roman"/>
                <w:b w:val="false"/>
                <w:i w:val="false"/>
                <w:color w:val="000000"/>
                <w:sz w:val="20"/>
              </w:rPr>
              <w:t>
Областық деңгей;</w:t>
            </w:r>
            <w:r>
              <w:br/>
            </w:r>
            <w:r>
              <w:rPr>
                <w:rFonts w:ascii="Times New Roman"/>
                <w:b w:val="false"/>
                <w:i w:val="false"/>
                <w:color w:val="000000"/>
                <w:sz w:val="20"/>
              </w:rPr>
              <w:t xml:space="preserve">
Аудандық деңгей бағаланатын көрсеткіш жоқ </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Инновациялық-эксперименттік қызмет, әлеуметтік/білім беру жобаларына қатысу</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r>
              <w:br/>
            </w:r>
            <w:r>
              <w:rPr>
                <w:rFonts w:ascii="Times New Roman"/>
                <w:b w:val="false"/>
                <w:i w:val="false"/>
                <w:color w:val="000000"/>
                <w:sz w:val="20"/>
              </w:rPr>
              <w:t>
Областық деңгей;</w:t>
            </w:r>
            <w:r>
              <w:br/>
            </w:r>
            <w:r>
              <w:rPr>
                <w:rFonts w:ascii="Times New Roman"/>
                <w:b w:val="false"/>
                <w:i w:val="false"/>
                <w:color w:val="000000"/>
                <w:sz w:val="20"/>
              </w:rPr>
              <w:t>
Аудандық деңгей бағаланатын көрсеткіш жоқ</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Материалдық техникалық қамтамасыз ету тиімділігі </w:t>
            </w:r>
            <w:r>
              <w:br/>
            </w:r>
            <w:r>
              <w:rPr>
                <w:rFonts w:ascii="Times New Roman"/>
                <w:b w:val="false"/>
                <w:i w:val="false"/>
                <w:color w:val="000000"/>
                <w:sz w:val="20"/>
              </w:rPr>
              <w:t>
(өлшемшарттар бойынша балдың ең жоғарғы саны – 4)</w:t>
            </w:r>
            <w:r>
              <w:br/>
            </w:r>
            <w:r>
              <w:rPr>
                <w:rFonts w:ascii="Times New Roman"/>
                <w:b w:val="false"/>
                <w:i w:val="false"/>
                <w:color w:val="000000"/>
                <w:sz w:val="20"/>
              </w:rPr>
              <w:t>
"үшінші санатты басшы" - 3 балл;</w:t>
            </w:r>
            <w:r>
              <w:br/>
            </w:r>
            <w:r>
              <w:rPr>
                <w:rFonts w:ascii="Times New Roman"/>
                <w:b w:val="false"/>
                <w:i w:val="false"/>
                <w:color w:val="000000"/>
                <w:sz w:val="20"/>
              </w:rPr>
              <w:t>
"екінші санатты басшы" - 3 балл;</w:t>
            </w:r>
            <w:r>
              <w:br/>
            </w:r>
            <w:r>
              <w:rPr>
                <w:rFonts w:ascii="Times New Roman"/>
                <w:b w:val="false"/>
                <w:i w:val="false"/>
                <w:color w:val="000000"/>
                <w:sz w:val="20"/>
              </w:rPr>
              <w:t xml:space="preserve">
"бірінші санатты басшы" - 4 балл; </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Материалдық-техникалық базаны жақсарту (қазіргі заманғы жабдықтарды, сандық зертханаларды, интерактивті жабдықтарды, оқу кабинеттері мен т. б. сатып алу)</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 бағаланатын көрсеткіш жоқ қосымша:</w:t>
            </w:r>
            <w:r>
              <w:br/>
            </w:r>
            <w:r>
              <w:rPr>
                <w:rFonts w:ascii="Times New Roman"/>
                <w:b w:val="false"/>
                <w:i w:val="false"/>
                <w:color w:val="000000"/>
                <w:sz w:val="20"/>
              </w:rPr>
              <w:t xml:space="preserve">
бюджеттен тыс қаражат есебінен тыс иелену </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r>
              <w:br/>
            </w:r>
            <w:r>
              <w:rPr>
                <w:rFonts w:ascii="Times New Roman"/>
                <w:b w:val="false"/>
                <w:i w:val="false"/>
                <w:color w:val="000000"/>
                <w:sz w:val="20"/>
              </w:rPr>
              <w:t>
0 балл</w:t>
            </w:r>
            <w:r>
              <w:br/>
            </w:r>
            <w:r>
              <w:rPr>
                <w:rFonts w:ascii="Times New Roman"/>
                <w:b w:val="false"/>
                <w:i w:val="false"/>
                <w:color w:val="000000"/>
                <w:sz w:val="20"/>
              </w:rPr>
              <w:t>
1 балл</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Балды төмендету көрсеткіштері </w:t>
            </w:r>
            <w:r>
              <w:br/>
            </w:r>
            <w:r>
              <w:rPr>
                <w:rFonts w:ascii="Times New Roman"/>
                <w:b w:val="false"/>
                <w:i w:val="false"/>
                <w:color w:val="000000"/>
                <w:sz w:val="20"/>
              </w:rPr>
              <w:t>
(өлшемшарттар бойынша балды төмендетудің ең жоғарғы саны–13 балдан кем)</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Оқу-тәрбие процесі кезінде білім беру ұйымының аумағында білім алушылардың/тәрбиеленушілердің, қызметкерлердің денсаулығына зиян келтіруге әкеп соққан тіркелген жарақаттану жағдайларының болуы</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бағаланатын көрсеткіш бар бағаланатын көрсеткіш жартылай бар </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 кем;</w:t>
            </w:r>
            <w:r>
              <w:br/>
            </w:r>
            <w:r>
              <w:rPr>
                <w:rFonts w:ascii="Times New Roman"/>
                <w:b w:val="false"/>
                <w:i w:val="false"/>
                <w:color w:val="000000"/>
                <w:sz w:val="20"/>
              </w:rPr>
              <w:t>
1 балл кем</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Суицид жағдайларының болуы</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Аяқталған суицид; </w:t>
            </w:r>
            <w:r>
              <w:br/>
            </w:r>
            <w:r>
              <w:rPr>
                <w:rFonts w:ascii="Times New Roman"/>
                <w:b w:val="false"/>
                <w:i w:val="false"/>
                <w:color w:val="000000"/>
                <w:sz w:val="20"/>
              </w:rPr>
              <w:t xml:space="preserve">
Суицид әрекеті </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 кем;</w:t>
            </w:r>
            <w:r>
              <w:br/>
            </w:r>
            <w:r>
              <w:rPr>
                <w:rFonts w:ascii="Times New Roman"/>
                <w:b w:val="false"/>
                <w:i w:val="false"/>
                <w:color w:val="000000"/>
                <w:sz w:val="20"/>
              </w:rPr>
              <w:t>
2 балл кем</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Қылмыстардың, құқық бұзушылықтардың болуы </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 Бағаланатын көрсеткіш жартылай бар</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 кем;</w:t>
            </w:r>
            <w:r>
              <w:br/>
            </w:r>
            <w:r>
              <w:rPr>
                <w:rFonts w:ascii="Times New Roman"/>
                <w:b w:val="false"/>
                <w:i w:val="false"/>
                <w:color w:val="000000"/>
                <w:sz w:val="20"/>
              </w:rPr>
              <w:t>
1 балл кем</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Қолайлы жағдайлар мен қауіпсіз ортаны құру:</w:t>
            </w:r>
            <w:r>
              <w:br/>
            </w:r>
            <w:r>
              <w:rPr>
                <w:rFonts w:ascii="Times New Roman"/>
                <w:b w:val="false"/>
                <w:i w:val="false"/>
                <w:color w:val="000000"/>
                <w:sz w:val="20"/>
              </w:rPr>
              <w:t>
- бейнебақылаудың болмауы;</w:t>
            </w:r>
            <w:r>
              <w:br/>
            </w:r>
            <w:r>
              <w:rPr>
                <w:rFonts w:ascii="Times New Roman"/>
                <w:b w:val="false"/>
                <w:i w:val="false"/>
                <w:color w:val="000000"/>
                <w:sz w:val="20"/>
              </w:rPr>
              <w:t xml:space="preserve">
- жаппай жиналатын жерлерде балаларды бақылау және бақылау мүмкіндігінің болмауы (ҚР Үкіметінің 2015 жылғы 3 сәуірдегі № 191 </w:t>
            </w:r>
            <w:r>
              <w:rPr>
                <w:rFonts w:ascii="Times New Roman"/>
                <w:b w:val="false"/>
                <w:i w:val="false"/>
                <w:color w:val="000000"/>
                <w:sz w:val="20"/>
              </w:rPr>
              <w:t>қаулысына</w:t>
            </w:r>
            <w:r>
              <w:rPr>
                <w:rFonts w:ascii="Times New Roman"/>
                <w:b w:val="false"/>
                <w:i w:val="false"/>
                <w:color w:val="000000"/>
                <w:sz w:val="20"/>
              </w:rPr>
              <w:t xml:space="preserve"> сәйкес);</w:t>
            </w:r>
            <w:r>
              <w:br/>
            </w:r>
            <w:r>
              <w:rPr>
                <w:rFonts w:ascii="Times New Roman"/>
                <w:b w:val="false"/>
                <w:i w:val="false"/>
                <w:color w:val="000000"/>
                <w:sz w:val="20"/>
              </w:rPr>
              <w:t>
- істен шыққан камералардың болуы;</w:t>
            </w:r>
            <w:r>
              <w:br/>
            </w:r>
            <w:r>
              <w:rPr>
                <w:rFonts w:ascii="Times New Roman"/>
                <w:b w:val="false"/>
                <w:i w:val="false"/>
                <w:color w:val="000000"/>
                <w:sz w:val="20"/>
              </w:rPr>
              <w:t>
- ұрлық және бұзу;</w:t>
            </w:r>
            <w:r>
              <w:br/>
            </w:r>
            <w:r>
              <w:rPr>
                <w:rFonts w:ascii="Times New Roman"/>
                <w:b w:val="false"/>
                <w:i w:val="false"/>
                <w:color w:val="000000"/>
                <w:sz w:val="20"/>
              </w:rPr>
              <w:t>
- басқа мемлекеттік органдар тарапынан айыппұл санкцияларының болуы (ІІД және ТЖД мониторингі бойынша)</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br/>
            </w:r>
            <w:r>
              <w:rPr>
                <w:rFonts w:ascii="Times New Roman"/>
                <w:b w:val="false"/>
                <w:i w:val="false"/>
                <w:color w:val="000000"/>
                <w:sz w:val="20"/>
              </w:rPr>
              <w:t>
2 балл кем</w:t>
            </w:r>
            <w:r>
              <w:br/>
            </w:r>
            <w:r>
              <w:rPr>
                <w:rFonts w:ascii="Times New Roman"/>
                <w:b w:val="false"/>
                <w:i w:val="false"/>
                <w:color w:val="000000"/>
                <w:sz w:val="20"/>
              </w:rPr>
              <w:t>
1 балл кем</w:t>
            </w:r>
            <w:r>
              <w:br/>
            </w:r>
            <w:r>
              <w:rPr>
                <w:rFonts w:ascii="Times New Roman"/>
                <w:b w:val="false"/>
                <w:i w:val="false"/>
                <w:color w:val="000000"/>
                <w:sz w:val="20"/>
              </w:rPr>
              <w:t>
1балл кем</w:t>
            </w:r>
            <w:r>
              <w:br/>
            </w:r>
            <w:r>
              <w:rPr>
                <w:rFonts w:ascii="Times New Roman"/>
                <w:b w:val="false"/>
                <w:i w:val="false"/>
                <w:color w:val="000000"/>
                <w:sz w:val="20"/>
              </w:rPr>
              <w:t>
1 балл кем</w:t>
            </w:r>
            <w:r>
              <w:br/>
            </w:r>
            <w:r>
              <w:rPr>
                <w:rFonts w:ascii="Times New Roman"/>
                <w:b w:val="false"/>
                <w:i w:val="false"/>
                <w:color w:val="000000"/>
                <w:sz w:val="20"/>
              </w:rPr>
              <w:t>
1 балл кем</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 тұрақтамауының болуы</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20%-дан жоғары тұрақтамау;</w:t>
            </w:r>
            <w:r>
              <w:br/>
            </w:r>
            <w:r>
              <w:rPr>
                <w:rFonts w:ascii="Times New Roman"/>
                <w:b w:val="false"/>
                <w:i w:val="false"/>
                <w:color w:val="000000"/>
                <w:sz w:val="20"/>
              </w:rPr>
              <w:t>
10 – 19%-тұрақтамау;</w:t>
            </w:r>
            <w:r>
              <w:br/>
            </w:r>
            <w:r>
              <w:rPr>
                <w:rFonts w:ascii="Times New Roman"/>
                <w:b w:val="false"/>
                <w:i w:val="false"/>
                <w:color w:val="000000"/>
                <w:sz w:val="20"/>
              </w:rPr>
              <w:t>
3 – 9%- тұрақтамау</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 кем;</w:t>
            </w:r>
            <w:r>
              <w:br/>
            </w:r>
            <w:r>
              <w:rPr>
                <w:rFonts w:ascii="Times New Roman"/>
                <w:b w:val="false"/>
                <w:i w:val="false"/>
                <w:color w:val="000000"/>
                <w:sz w:val="20"/>
              </w:rPr>
              <w:t>
2 балл кем;</w:t>
            </w:r>
            <w:r>
              <w:br/>
            </w:r>
            <w:r>
              <w:rPr>
                <w:rFonts w:ascii="Times New Roman"/>
                <w:b w:val="false"/>
                <w:i w:val="false"/>
                <w:color w:val="000000"/>
                <w:sz w:val="20"/>
              </w:rPr>
              <w:t>
1 балл кем</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ҰББД сапасыз толтыру</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Сандық көрсеткіштерде анықтықтың болмауы</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 кем;</w:t>
            </w:r>
            <w:r>
              <w:br/>
            </w:r>
            <w:r>
              <w:rPr>
                <w:rFonts w:ascii="Times New Roman"/>
                <w:b w:val="false"/>
                <w:i w:val="false"/>
                <w:color w:val="000000"/>
                <w:sz w:val="20"/>
              </w:rPr>
              <w:t>
4 балл кем;</w:t>
            </w:r>
            <w:r>
              <w:br/>
            </w:r>
            <w:r>
              <w:rPr>
                <w:rFonts w:ascii="Times New Roman"/>
                <w:b w:val="false"/>
                <w:i w:val="false"/>
                <w:color w:val="000000"/>
                <w:sz w:val="20"/>
              </w:rPr>
              <w:t>
5 балл кем</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6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5 жылда 1 рет біліктілікті арттыру курстарынан өтпеген педагогтердің болуы ("Педагог мәртебесі туралы" ҚР </w:t>
            </w:r>
            <w:r>
              <w:rPr>
                <w:rFonts w:ascii="Times New Roman"/>
                <w:b w:val="false"/>
                <w:i w:val="false"/>
                <w:color w:val="000000"/>
                <w:sz w:val="20"/>
              </w:rPr>
              <w:t>Заңына</w:t>
            </w:r>
            <w:r>
              <w:rPr>
                <w:rFonts w:ascii="Times New Roman"/>
                <w:b w:val="false"/>
                <w:i w:val="false"/>
                <w:color w:val="000000"/>
                <w:sz w:val="20"/>
              </w:rPr>
              <w:t xml:space="preserve"> сәйкес)</w:t>
            </w:r>
          </w:p>
        </w:tc>
        <w:tc>
          <w:tcPr>
            <w:tcW w:w="32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Бағаланатын көрсеткіш бар </w:t>
            </w:r>
          </w:p>
        </w:tc>
        <w:tc>
          <w:tcPr>
            <w:tcW w:w="1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 кем;</w:t>
            </w:r>
          </w:p>
        </w:tc>
      </w:tr>
      <w:tr>
        <w:trPr>
          <w:trHeight w:val="30" w:hRule="atLeast"/>
        </w:trPr>
        <w:tc>
          <w:tcPr>
            <w:tcW w:w="1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"үшінші санатты басшы" - 33 – 44 балл;</w:t>
            </w:r>
            <w:r>
              <w:br/>
            </w:r>
            <w:r>
              <w:rPr>
                <w:rFonts w:ascii="Times New Roman"/>
                <w:b w:val="false"/>
                <w:i w:val="false"/>
                <w:color w:val="000000"/>
                <w:sz w:val="20"/>
              </w:rPr>
              <w:t>
"екінші санатты басшы" - 45-56 балл;</w:t>
            </w:r>
            <w:r>
              <w:br/>
            </w:r>
            <w:r>
              <w:rPr>
                <w:rFonts w:ascii="Times New Roman"/>
                <w:b w:val="false"/>
                <w:i w:val="false"/>
                <w:color w:val="000000"/>
                <w:sz w:val="20"/>
              </w:rPr>
              <w:t>
"бірінші санатты басшы" - 57-65 балл.</w:t>
            </w:r>
          </w:p>
        </w:tc>
      </w:tr>
    </w:tbl>
    <w:p>
      <w:pPr>
        <w:spacing w:after="0"/>
        <w:ind w:left="0"/>
        <w:jc w:val="both"/>
      </w:pPr>
      <w:r>
        <w:rPr>
          <w:rFonts w:ascii="Times New Roman"/>
          <w:b w:val="false"/>
          <w:i w:val="false"/>
          <w:color w:val="000000"/>
          <w:sz w:val="28"/>
        </w:rPr>
        <w:t>
      * Көрсеткіштерге қол жеткізу аттестаттау аралық кезеңде ескеріледі (аттестаттау арасындағы кезең)</w:t>
      </w:r>
    </w:p>
    <w:p>
      <w:pPr>
        <w:spacing w:after="0"/>
        <w:ind w:left="0"/>
        <w:jc w:val="left"/>
      </w:pPr>
      <w:r>
        <w:rPr>
          <w:rFonts w:ascii="Times New Roman"/>
          <w:b/>
          <w:i w:val="false"/>
          <w:color w:val="000000"/>
        </w:rPr>
        <w:t xml:space="preserve"> Әдістемелік кабинет (орталық) басшысы қызметінің тиімділік көрсеткіштері) (ең жоғарғы балл саны-24)</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404"/>
        <w:gridCol w:w="5013"/>
        <w:gridCol w:w="4264"/>
        <w:gridCol w:w="1619"/>
      </w:tblGrid>
      <w:tr>
        <w:trPr>
          <w:trHeight w:val="30" w:hRule="atLeast"/>
        </w:trPr>
        <w:tc>
          <w:tcPr>
            <w:tcW w:w="1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50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Өлшемшарттар </w:t>
            </w:r>
          </w:p>
        </w:tc>
        <w:tc>
          <w:tcPr>
            <w:tcW w:w="4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Көрсеткіштер </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w:t>
            </w:r>
          </w:p>
        </w:tc>
      </w:tr>
      <w:tr>
        <w:trPr>
          <w:trHeight w:val="30" w:hRule="atLeast"/>
        </w:trPr>
        <w:tc>
          <w:tcPr>
            <w:tcW w:w="1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0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r>
              <w:br/>
            </w:r>
            <w:r>
              <w:rPr>
                <w:rFonts w:ascii="Times New Roman"/>
                <w:b w:val="false"/>
                <w:i w:val="false"/>
                <w:color w:val="000000"/>
                <w:sz w:val="20"/>
              </w:rPr>
              <w:t>
- сайттың болуы (web-беттер),</w:t>
            </w:r>
            <w:r>
              <w:br/>
            </w:r>
            <w:r>
              <w:rPr>
                <w:rFonts w:ascii="Times New Roman"/>
                <w:b w:val="false"/>
                <w:i w:val="false"/>
                <w:color w:val="000000"/>
                <w:sz w:val="20"/>
              </w:rPr>
              <w:t>
- апта сайын жаңартылып отыратын әлеуметтік желілердегі беттің болуы</w:t>
            </w:r>
          </w:p>
        </w:tc>
        <w:tc>
          <w:tcPr>
            <w:tcW w:w="4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Бағаланатын көрсеткіш бар; </w:t>
            </w:r>
            <w:r>
              <w:br/>
            </w:r>
            <w:r>
              <w:rPr>
                <w:rFonts w:ascii="Times New Roman"/>
                <w:b w:val="false"/>
                <w:i w:val="false"/>
                <w:color w:val="000000"/>
                <w:sz w:val="20"/>
              </w:rPr>
              <w:t xml:space="preserve">
Бағаланатын көрсеткіш жартылай бар; </w:t>
            </w:r>
            <w:r>
              <w:br/>
            </w:r>
            <w:r>
              <w:rPr>
                <w:rFonts w:ascii="Times New Roman"/>
                <w:b w:val="false"/>
                <w:i w:val="false"/>
                <w:color w:val="000000"/>
                <w:sz w:val="20"/>
              </w:rPr>
              <w:t>
Бағаланатын көрсеткіш жоқ.</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r>
              <w:br/>
            </w:r>
            <w:r>
              <w:rPr>
                <w:rFonts w:ascii="Times New Roman"/>
                <w:b w:val="false"/>
                <w:i w:val="false"/>
                <w:color w:val="000000"/>
                <w:sz w:val="20"/>
              </w:rPr>
              <w:t>
0,5 балл</w:t>
            </w:r>
            <w:r>
              <w:br/>
            </w:r>
            <w:r>
              <w:rPr>
                <w:rFonts w:ascii="Times New Roman"/>
                <w:b w:val="false"/>
                <w:i w:val="false"/>
                <w:color w:val="000000"/>
                <w:sz w:val="20"/>
              </w:rPr>
              <w:t>
0 балл</w:t>
            </w:r>
          </w:p>
        </w:tc>
      </w:tr>
      <w:tr>
        <w:trPr>
          <w:trHeight w:val="30" w:hRule="atLeast"/>
        </w:trPr>
        <w:tc>
          <w:tcPr>
            <w:tcW w:w="1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50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Ғылыми/академиялық дәрежесінің болуы</w:t>
            </w:r>
          </w:p>
        </w:tc>
        <w:tc>
          <w:tcPr>
            <w:tcW w:w="4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дәреже;</w:t>
            </w:r>
            <w:r>
              <w:br/>
            </w:r>
            <w:r>
              <w:rPr>
                <w:rFonts w:ascii="Times New Roman"/>
                <w:b w:val="false"/>
                <w:i w:val="false"/>
                <w:color w:val="000000"/>
                <w:sz w:val="20"/>
              </w:rPr>
              <w:t>
Академиялық дәреже;</w:t>
            </w:r>
            <w:r>
              <w:br/>
            </w:r>
            <w:r>
              <w:rPr>
                <w:rFonts w:ascii="Times New Roman"/>
                <w:b w:val="false"/>
                <w:i w:val="false"/>
                <w:color w:val="000000"/>
                <w:sz w:val="20"/>
              </w:rPr>
              <w:t>
Бағаланатын көрсеткіш жоқ</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50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Әдіскерлер санынан ғылыми / академиялық дәрежесі бар әдіскерлердің үлесі</w:t>
            </w:r>
          </w:p>
        </w:tc>
        <w:tc>
          <w:tcPr>
            <w:tcW w:w="4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 — 60%;</w:t>
            </w:r>
            <w:r>
              <w:br/>
            </w:r>
            <w:r>
              <w:rPr>
                <w:rFonts w:ascii="Times New Roman"/>
                <w:b w:val="false"/>
                <w:i w:val="false"/>
                <w:color w:val="000000"/>
                <w:sz w:val="20"/>
              </w:rPr>
              <w:t>
40 — 59%;</w:t>
            </w:r>
            <w:r>
              <w:br/>
            </w:r>
            <w:r>
              <w:rPr>
                <w:rFonts w:ascii="Times New Roman"/>
                <w:b w:val="false"/>
                <w:i w:val="false"/>
                <w:color w:val="000000"/>
                <w:sz w:val="20"/>
              </w:rPr>
              <w:t>
30 — 39%;</w:t>
            </w:r>
            <w:r>
              <w:br/>
            </w:r>
            <w:r>
              <w:rPr>
                <w:rFonts w:ascii="Times New Roman"/>
                <w:b w:val="false"/>
                <w:i w:val="false"/>
                <w:color w:val="000000"/>
                <w:sz w:val="20"/>
              </w:rPr>
              <w:t>
20 — 29%;</w:t>
            </w:r>
            <w:r>
              <w:br/>
            </w:r>
            <w:r>
              <w:rPr>
                <w:rFonts w:ascii="Times New Roman"/>
                <w:b w:val="false"/>
                <w:i w:val="false"/>
                <w:color w:val="000000"/>
                <w:sz w:val="20"/>
              </w:rPr>
              <w:t xml:space="preserve">
20% және төмен </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50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Әдіскерлер санынан "педагог-зерттеуші", "педагог-шебер" біліктілік санаты бар әдіскерлердің үлесі</w:t>
            </w:r>
          </w:p>
        </w:tc>
        <w:tc>
          <w:tcPr>
            <w:tcW w:w="4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 дан кем емес;</w:t>
            </w:r>
            <w:r>
              <w:br/>
            </w:r>
            <w:r>
              <w:rPr>
                <w:rFonts w:ascii="Times New Roman"/>
                <w:b w:val="false"/>
                <w:i w:val="false"/>
                <w:color w:val="000000"/>
                <w:sz w:val="20"/>
              </w:rPr>
              <w:t>
80 — 89%;</w:t>
            </w:r>
            <w:r>
              <w:br/>
            </w:r>
            <w:r>
              <w:rPr>
                <w:rFonts w:ascii="Times New Roman"/>
                <w:b w:val="false"/>
                <w:i w:val="false"/>
                <w:color w:val="000000"/>
                <w:sz w:val="20"/>
              </w:rPr>
              <w:t>
70 — 79%;</w:t>
            </w:r>
            <w:r>
              <w:br/>
            </w:r>
            <w:r>
              <w:rPr>
                <w:rFonts w:ascii="Times New Roman"/>
                <w:b w:val="false"/>
                <w:i w:val="false"/>
                <w:color w:val="000000"/>
                <w:sz w:val="20"/>
              </w:rPr>
              <w:t>
65 — 69%;</w:t>
            </w:r>
            <w:r>
              <w:br/>
            </w:r>
            <w:r>
              <w:rPr>
                <w:rFonts w:ascii="Times New Roman"/>
                <w:b w:val="false"/>
                <w:i w:val="false"/>
                <w:color w:val="000000"/>
                <w:sz w:val="20"/>
              </w:rPr>
              <w:t>
 65% төмен</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r>
              <w:br/>
            </w: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50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Әдістемелік жұмыс тәжірибесін трансляциялау бойынша республикалық/халықаралық іс-шараларда басшының сөйлеген сөзі </w:t>
            </w:r>
          </w:p>
        </w:tc>
        <w:tc>
          <w:tcPr>
            <w:tcW w:w="4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r>
              <w:br/>
            </w:r>
            <w:r>
              <w:rPr>
                <w:rFonts w:ascii="Times New Roman"/>
                <w:b w:val="false"/>
                <w:i w:val="false"/>
                <w:color w:val="000000"/>
                <w:sz w:val="20"/>
              </w:rPr>
              <w:t xml:space="preserve">
Республикалық деңгей </w:t>
            </w:r>
            <w:r>
              <w:br/>
            </w:r>
            <w:r>
              <w:rPr>
                <w:rFonts w:ascii="Times New Roman"/>
                <w:b w:val="false"/>
                <w:i w:val="false"/>
                <w:color w:val="000000"/>
                <w:sz w:val="20"/>
              </w:rPr>
              <w:t>
Бағаланатын көрсеткіш жоқ</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50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оқу-әдістемелік кеңес мақұлдаған әзірленген бағдарламалардың, оқу-әдістемелік кешеннің, әдістемелік жұмыс жөніндегі әдістемелік ұсынымдардың/ құралдардың авторы/тең авторы</w:t>
            </w:r>
          </w:p>
        </w:tc>
        <w:tc>
          <w:tcPr>
            <w:tcW w:w="4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r>
              <w:br/>
            </w:r>
            <w:r>
              <w:rPr>
                <w:rFonts w:ascii="Times New Roman"/>
                <w:b w:val="false"/>
                <w:i w:val="false"/>
                <w:color w:val="000000"/>
                <w:sz w:val="20"/>
              </w:rPr>
              <w:t>
Бағаланатын көрсеткіш жоқ</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50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Әлеуметтік/білім беру жобаларына қатысқан кәсіби конкурстарда жеңімпаз/жүлдегер болған әдіскерлердің, оның ішінде МК басшысының саны</w:t>
            </w:r>
          </w:p>
        </w:tc>
        <w:tc>
          <w:tcPr>
            <w:tcW w:w="4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r>
              <w:br/>
            </w:r>
            <w:r>
              <w:rPr>
                <w:rFonts w:ascii="Times New Roman"/>
                <w:b w:val="false"/>
                <w:i w:val="false"/>
                <w:color w:val="000000"/>
                <w:sz w:val="20"/>
              </w:rPr>
              <w:t>
Республикалық деңгей;</w:t>
            </w:r>
            <w:r>
              <w:br/>
            </w:r>
            <w:r>
              <w:rPr>
                <w:rFonts w:ascii="Times New Roman"/>
                <w:b w:val="false"/>
                <w:i w:val="false"/>
                <w:color w:val="000000"/>
                <w:sz w:val="20"/>
              </w:rPr>
              <w:t>
Областық деңгей</w:t>
            </w:r>
            <w:r>
              <w:br/>
            </w:r>
            <w:r>
              <w:rPr>
                <w:rFonts w:ascii="Times New Roman"/>
                <w:b w:val="false"/>
                <w:i w:val="false"/>
                <w:color w:val="000000"/>
                <w:sz w:val="20"/>
              </w:rPr>
              <w:t xml:space="preserve">
Бағаланатын көрсеткіш жоқ </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50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Әдістемелік жұмыс бойынша біліктілікті арттыру курстары туралы сертификаттың болуы </w:t>
            </w:r>
          </w:p>
        </w:tc>
        <w:tc>
          <w:tcPr>
            <w:tcW w:w="4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r>
              <w:br/>
            </w:r>
            <w:r>
              <w:rPr>
                <w:rFonts w:ascii="Times New Roman"/>
                <w:b w:val="false"/>
                <w:i w:val="false"/>
                <w:color w:val="000000"/>
                <w:sz w:val="20"/>
              </w:rPr>
              <w:t>
Бағаланатын көрсеткіш жоқ</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50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Белсенді жұмыс істейтін пән педагогтері қауымдастықтарының саны</w:t>
            </w:r>
          </w:p>
        </w:tc>
        <w:tc>
          <w:tcPr>
            <w:tcW w:w="4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6 қауымдастық;</w:t>
            </w:r>
            <w:r>
              <w:br/>
            </w:r>
            <w:r>
              <w:rPr>
                <w:rFonts w:ascii="Times New Roman"/>
                <w:b w:val="false"/>
                <w:i w:val="false"/>
                <w:color w:val="000000"/>
                <w:sz w:val="20"/>
              </w:rPr>
              <w:t>
3-5 қауымдастық;</w:t>
            </w:r>
            <w:r>
              <w:br/>
            </w:r>
            <w:r>
              <w:rPr>
                <w:rFonts w:ascii="Times New Roman"/>
                <w:b w:val="false"/>
                <w:i w:val="false"/>
                <w:color w:val="000000"/>
                <w:sz w:val="20"/>
              </w:rPr>
              <w:t>
кемінде 3 қауымдастық</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1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50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Әдістемелік кабинет (орталық) басшысының жұмыс немесе сараптамалық топтарға қатысуы </w:t>
            </w:r>
          </w:p>
        </w:tc>
        <w:tc>
          <w:tcPr>
            <w:tcW w:w="4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r>
              <w:br/>
            </w:r>
            <w:r>
              <w:rPr>
                <w:rFonts w:ascii="Times New Roman"/>
                <w:b w:val="false"/>
                <w:i w:val="false"/>
                <w:color w:val="000000"/>
                <w:sz w:val="20"/>
              </w:rPr>
              <w:t>
Республикалық деңгей;</w:t>
            </w:r>
            <w:r>
              <w:br/>
            </w:r>
            <w:r>
              <w:rPr>
                <w:rFonts w:ascii="Times New Roman"/>
                <w:b w:val="false"/>
                <w:i w:val="false"/>
                <w:color w:val="000000"/>
                <w:sz w:val="20"/>
              </w:rPr>
              <w:t>
Областық деңгей</w:t>
            </w:r>
            <w:r>
              <w:br/>
            </w:r>
            <w:r>
              <w:rPr>
                <w:rFonts w:ascii="Times New Roman"/>
                <w:b w:val="false"/>
                <w:i w:val="false"/>
                <w:color w:val="000000"/>
                <w:sz w:val="20"/>
              </w:rPr>
              <w:t>
Бағаланатын көрсеткіш жоқ</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r>
              <w:br/>
            </w:r>
            <w:r>
              <w:rPr>
                <w:rFonts w:ascii="Times New Roman"/>
                <w:b w:val="false"/>
                <w:i w:val="false"/>
                <w:color w:val="000000"/>
                <w:sz w:val="20"/>
              </w:rPr>
              <w:t>
2 балл</w:t>
            </w:r>
            <w:r>
              <w:br/>
            </w:r>
            <w:r>
              <w:rPr>
                <w:rFonts w:ascii="Times New Roman"/>
                <w:b w:val="false"/>
                <w:i w:val="false"/>
                <w:color w:val="000000"/>
                <w:sz w:val="20"/>
              </w:rPr>
              <w:t>
1 балл</w:t>
            </w:r>
            <w:r>
              <w:br/>
            </w:r>
            <w:r>
              <w:rPr>
                <w:rFonts w:ascii="Times New Roman"/>
                <w:b w:val="false"/>
                <w:i w:val="false"/>
                <w:color w:val="000000"/>
                <w:sz w:val="20"/>
              </w:rPr>
              <w:t>
0 балл</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Балдың төмендеу көрсеткіші</w:t>
            </w:r>
            <w:r>
              <w:br/>
            </w:r>
            <w:r>
              <w:rPr>
                <w:rFonts w:ascii="Times New Roman"/>
                <w:b w:val="false"/>
                <w:i w:val="false"/>
                <w:color w:val="000000"/>
                <w:sz w:val="20"/>
              </w:rPr>
              <w:t>
(өлшемшарттар бойынша балды төмендетудің ең көп саны –4 балл кем)</w:t>
            </w:r>
          </w:p>
        </w:tc>
      </w:tr>
      <w:tr>
        <w:trPr>
          <w:trHeight w:val="30" w:hRule="atLeast"/>
        </w:trPr>
        <w:tc>
          <w:tcPr>
            <w:tcW w:w="1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 </w:t>
            </w:r>
          </w:p>
        </w:tc>
        <w:tc>
          <w:tcPr>
            <w:tcW w:w="50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Педагогтердің, әдістемелік кабинет (орталық) қызметкерлерінің негізделген шағымдарының, өтініштерінің болуы) </w:t>
            </w:r>
          </w:p>
        </w:tc>
        <w:tc>
          <w:tcPr>
            <w:tcW w:w="4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Бағаланатын көрсеткіш бар </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 кем;</w:t>
            </w:r>
          </w:p>
        </w:tc>
      </w:tr>
      <w:tr>
        <w:trPr>
          <w:trHeight w:val="30" w:hRule="atLeast"/>
        </w:trPr>
        <w:tc>
          <w:tcPr>
            <w:tcW w:w="1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50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 тұрақтамауының болуы</w:t>
            </w:r>
          </w:p>
        </w:tc>
        <w:tc>
          <w:tcPr>
            <w:tcW w:w="4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20%-дан жоғары тұрақтамау;</w:t>
            </w:r>
            <w:r>
              <w:br/>
            </w:r>
            <w:r>
              <w:rPr>
                <w:rFonts w:ascii="Times New Roman"/>
                <w:b w:val="false"/>
                <w:i w:val="false"/>
                <w:color w:val="000000"/>
                <w:sz w:val="20"/>
              </w:rPr>
              <w:t>
10 – 19%-тұрақтамау;</w:t>
            </w:r>
            <w:r>
              <w:br/>
            </w:r>
            <w:r>
              <w:rPr>
                <w:rFonts w:ascii="Times New Roman"/>
                <w:b w:val="false"/>
                <w:i w:val="false"/>
                <w:color w:val="000000"/>
                <w:sz w:val="20"/>
              </w:rPr>
              <w:t>
3 – 9%- тұрақтамау</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 кем;</w:t>
            </w:r>
            <w:r>
              <w:br/>
            </w:r>
            <w:r>
              <w:rPr>
                <w:rFonts w:ascii="Times New Roman"/>
                <w:b w:val="false"/>
                <w:i w:val="false"/>
                <w:color w:val="000000"/>
                <w:sz w:val="20"/>
              </w:rPr>
              <w:t>
2 балл кем;</w:t>
            </w:r>
            <w:r>
              <w:br/>
            </w:r>
            <w:r>
              <w:rPr>
                <w:rFonts w:ascii="Times New Roman"/>
                <w:b w:val="false"/>
                <w:i w:val="false"/>
                <w:color w:val="000000"/>
                <w:sz w:val="20"/>
              </w:rPr>
              <w:t>
1 балл кем</w:t>
            </w:r>
          </w:p>
        </w:tc>
      </w:tr>
      <w:tr>
        <w:trPr>
          <w:trHeight w:val="30" w:hRule="atLeast"/>
        </w:trPr>
        <w:tc>
          <w:tcPr>
            <w:tcW w:w="1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"үшінші санатты басшы" - 17-19 балл;</w:t>
            </w:r>
            <w:r>
              <w:br/>
            </w:r>
            <w:r>
              <w:rPr>
                <w:rFonts w:ascii="Times New Roman"/>
                <w:b w:val="false"/>
                <w:i w:val="false"/>
                <w:color w:val="000000"/>
                <w:sz w:val="20"/>
              </w:rPr>
              <w:t>
"екінші санатты басшы" - 20-21 балл;</w:t>
            </w:r>
            <w:r>
              <w:br/>
            </w:r>
            <w:r>
              <w:rPr>
                <w:rFonts w:ascii="Times New Roman"/>
                <w:b w:val="false"/>
                <w:i w:val="false"/>
                <w:color w:val="000000"/>
                <w:sz w:val="20"/>
              </w:rPr>
              <w:t>
"бірінші санатты басшы" - 22-24 балл.</w:t>
            </w:r>
          </w:p>
        </w:tc>
      </w:tr>
    </w:tbl>
    <w:p>
      <w:pPr>
        <w:spacing w:after="0"/>
        <w:ind w:left="0"/>
        <w:jc w:val="both"/>
      </w:pPr>
      <w:r>
        <w:rPr>
          <w:rFonts w:ascii="Times New Roman"/>
          <w:b w:val="false"/>
          <w:i w:val="false"/>
          <w:color w:val="000000"/>
          <w:sz w:val="28"/>
        </w:rPr>
        <w:t>
      *Көрсеткіштерге қол жеткізу аттестаттау аралық кезеңде ескеріледі (аттестаттау арасындағы кезең)</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r>
              <w:br/>
            </w: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педагогтерді және</w:t>
            </w:r>
            <w:r>
              <w:br/>
            </w:r>
            <w:r>
              <w:rPr>
                <w:rFonts w:ascii="Times New Roman"/>
                <w:b w:val="false"/>
                <w:i w:val="false"/>
                <w:color w:val="000000"/>
                <w:sz w:val="20"/>
              </w:rPr>
              <w:t>білім беру мен ғылым</w:t>
            </w:r>
            <w:r>
              <w:br/>
            </w:r>
            <w:r>
              <w:rPr>
                <w:rFonts w:ascii="Times New Roman"/>
                <w:b w:val="false"/>
                <w:i w:val="false"/>
                <w:color w:val="000000"/>
                <w:sz w:val="20"/>
              </w:rPr>
              <w:t>саласындағы 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шарттарына</w:t>
            </w:r>
            <w:r>
              <w:br/>
            </w:r>
            <w:r>
              <w:rPr>
                <w:rFonts w:ascii="Times New Roman"/>
                <w:b w:val="false"/>
                <w:i w:val="false"/>
                <w:color w:val="000000"/>
                <w:sz w:val="20"/>
              </w:rPr>
              <w:t>15-қосымша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Аттестаттау комиссиясы отырысының хаттамасы </w:t>
      </w:r>
    </w:p>
    <w:p>
      <w:pPr>
        <w:spacing w:after="0"/>
        <w:ind w:left="0"/>
        <w:jc w:val="both"/>
      </w:pPr>
      <w:r>
        <w:rPr>
          <w:rFonts w:ascii="Times New Roman"/>
          <w:b w:val="false"/>
          <w:i w:val="false"/>
          <w:color w:val="000000"/>
          <w:sz w:val="28"/>
        </w:rPr>
        <w:t>
      "___"___________________ 20____ жыл</w:t>
      </w:r>
    </w:p>
    <w:p>
      <w:pPr>
        <w:spacing w:after="0"/>
        <w:ind w:left="0"/>
        <w:jc w:val="both"/>
      </w:pPr>
      <w:r>
        <w:rPr>
          <w:rFonts w:ascii="Times New Roman"/>
          <w:b w:val="false"/>
          <w:i w:val="false"/>
          <w:color w:val="000000"/>
          <w:sz w:val="28"/>
        </w:rPr>
        <w:t>
      Комиссия төрағасы:_____________________________</w:t>
      </w:r>
    </w:p>
    <w:p>
      <w:pPr>
        <w:spacing w:after="0"/>
        <w:ind w:left="0"/>
        <w:jc w:val="both"/>
      </w:pPr>
      <w:r>
        <w:rPr>
          <w:rFonts w:ascii="Times New Roman"/>
          <w:b w:val="false"/>
          <w:i w:val="false"/>
          <w:color w:val="000000"/>
          <w:sz w:val="28"/>
        </w:rPr>
        <w:t>
      Комиссия мүшелері:</w:t>
      </w:r>
    </w:p>
    <w:p>
      <w:pPr>
        <w:spacing w:after="0"/>
        <w:ind w:left="0"/>
        <w:jc w:val="both"/>
      </w:pPr>
      <w:r>
        <w:rPr>
          <w:rFonts w:ascii="Times New Roman"/>
          <w:b w:val="false"/>
          <w:i w:val="false"/>
          <w:color w:val="000000"/>
          <w:sz w:val="28"/>
        </w:rPr>
        <w:t>
      1.________________________________________________________</w:t>
      </w:r>
    </w:p>
    <w:p>
      <w:pPr>
        <w:spacing w:after="0"/>
        <w:ind w:left="0"/>
        <w:jc w:val="both"/>
      </w:pPr>
      <w:r>
        <w:rPr>
          <w:rFonts w:ascii="Times New Roman"/>
          <w:b w:val="false"/>
          <w:i w:val="false"/>
          <w:color w:val="000000"/>
          <w:sz w:val="28"/>
        </w:rPr>
        <w:t>
      2. _______________________________________________________</w:t>
      </w:r>
    </w:p>
    <w:p>
      <w:pPr>
        <w:spacing w:after="0"/>
        <w:ind w:left="0"/>
        <w:jc w:val="both"/>
      </w:pPr>
      <w:r>
        <w:rPr>
          <w:rFonts w:ascii="Times New Roman"/>
          <w:b w:val="false"/>
          <w:i w:val="false"/>
          <w:color w:val="000000"/>
          <w:sz w:val="28"/>
        </w:rPr>
        <w:t>
      Аттестаттау кезеңдерінің қорытындысы бойынша комиссияның ШЕШІМІ:</w:t>
      </w:r>
    </w:p>
    <w:p>
      <w:pPr>
        <w:spacing w:after="0"/>
        <w:ind w:left="0"/>
        <w:jc w:val="both"/>
      </w:pPr>
      <w:r>
        <w:rPr>
          <w:rFonts w:ascii="Times New Roman"/>
          <w:b w:val="false"/>
          <w:i w:val="false"/>
          <w:color w:val="000000"/>
          <w:sz w:val="28"/>
        </w:rPr>
        <w:t>
      Білім беру ұйымдарының келесі басшылары өтініш берілген біліктілік санаттарына аттестатталды: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10"/>
        <w:gridCol w:w="5203"/>
        <w:gridCol w:w="810"/>
        <w:gridCol w:w="1318"/>
        <w:gridCol w:w="2333"/>
        <w:gridCol w:w="1826"/>
      </w:tblGrid>
      <w:tr>
        <w:trPr>
          <w:trHeight w:val="30" w:hRule="atLeast"/>
        </w:trPr>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52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(бар болған жағдайда)</w:t>
            </w:r>
          </w:p>
        </w:tc>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1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санаты</w:t>
            </w:r>
          </w:p>
        </w:tc>
        <w:tc>
          <w:tcPr>
            <w:tcW w:w="23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 берілген біліктілік санаты</w:t>
            </w:r>
          </w:p>
        </w:tc>
        <w:tc>
          <w:tcPr>
            <w:tcW w:w="1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Берілген біліктілік санаты</w:t>
            </w:r>
          </w:p>
        </w:tc>
      </w:tr>
      <w:tr>
        <w:trPr>
          <w:trHeight w:val="30" w:hRule="atLeast"/>
        </w:trPr>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2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2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Білім беру ұйымдарының келесі басшылары өтініш берілген біліктілік санаттарына ротациямен аттестатталды: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10"/>
        <w:gridCol w:w="5203"/>
        <w:gridCol w:w="810"/>
        <w:gridCol w:w="1318"/>
        <w:gridCol w:w="2333"/>
        <w:gridCol w:w="1826"/>
      </w:tblGrid>
      <w:tr>
        <w:trPr>
          <w:trHeight w:val="30" w:hRule="atLeast"/>
        </w:trPr>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52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(бар болған жағдайда)</w:t>
            </w:r>
          </w:p>
        </w:tc>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1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санаты</w:t>
            </w:r>
          </w:p>
        </w:tc>
        <w:tc>
          <w:tcPr>
            <w:tcW w:w="23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 берілген біліктілік санаты</w:t>
            </w:r>
          </w:p>
        </w:tc>
        <w:tc>
          <w:tcPr>
            <w:tcW w:w="1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Берілген біліктілік санаты</w:t>
            </w:r>
          </w:p>
        </w:tc>
      </w:tr>
      <w:tr>
        <w:trPr>
          <w:trHeight w:val="30" w:hRule="atLeast"/>
        </w:trPr>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2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2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xml:space="preserve">
      Білім беру ұйымдарының келесі басшылары өтініш берілген біліктілік санаттарына аттестатталмады: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60"/>
        <w:gridCol w:w="4881"/>
        <w:gridCol w:w="760"/>
        <w:gridCol w:w="1236"/>
        <w:gridCol w:w="2189"/>
        <w:gridCol w:w="1713"/>
        <w:gridCol w:w="761"/>
      </w:tblGrid>
      <w:tr>
        <w:trPr>
          <w:trHeight w:val="30" w:hRule="atLeast"/>
        </w:trPr>
        <w:tc>
          <w:tcPr>
            <w:tcW w:w="7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8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(бар болған жағдайда)</w:t>
            </w:r>
          </w:p>
        </w:tc>
        <w:tc>
          <w:tcPr>
            <w:tcW w:w="7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1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санаты</w:t>
            </w:r>
          </w:p>
        </w:tc>
        <w:tc>
          <w:tcPr>
            <w:tcW w:w="2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 берілген біліктілік санаты</w:t>
            </w:r>
          </w:p>
        </w:tc>
        <w:tc>
          <w:tcPr>
            <w:tcW w:w="17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Берілген біліктілік санаты</w:t>
            </w:r>
          </w:p>
        </w:tc>
        <w:tc>
          <w:tcPr>
            <w:tcW w:w="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Себебі </w:t>
            </w:r>
          </w:p>
        </w:tc>
      </w:tr>
      <w:tr>
        <w:trPr>
          <w:trHeight w:val="30" w:hRule="atLeast"/>
        </w:trPr>
        <w:tc>
          <w:tcPr>
            <w:tcW w:w="7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8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7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8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Комиссия төрағасы __________________________ (қолы)</w:t>
      </w:r>
    </w:p>
    <w:p>
      <w:pPr>
        <w:spacing w:after="0"/>
        <w:ind w:left="0"/>
        <w:jc w:val="both"/>
      </w:pPr>
      <w:r>
        <w:rPr>
          <w:rFonts w:ascii="Times New Roman"/>
          <w:b w:val="false"/>
          <w:i w:val="false"/>
          <w:color w:val="000000"/>
          <w:sz w:val="28"/>
        </w:rPr>
        <w:t>
      Комиссия мүшелері:</w:t>
      </w:r>
    </w:p>
    <w:p>
      <w:pPr>
        <w:spacing w:after="0"/>
        <w:ind w:left="0"/>
        <w:jc w:val="both"/>
      </w:pPr>
      <w:r>
        <w:rPr>
          <w:rFonts w:ascii="Times New Roman"/>
          <w:b w:val="false"/>
          <w:i w:val="false"/>
          <w:color w:val="000000"/>
          <w:sz w:val="28"/>
        </w:rPr>
        <w:t>
      1. ___________________________ (қолы)</w:t>
      </w:r>
    </w:p>
    <w:p>
      <w:pPr>
        <w:spacing w:after="0"/>
        <w:ind w:left="0"/>
        <w:jc w:val="both"/>
      </w:pPr>
      <w:r>
        <w:rPr>
          <w:rFonts w:ascii="Times New Roman"/>
          <w:b w:val="false"/>
          <w:i w:val="false"/>
          <w:color w:val="000000"/>
          <w:sz w:val="28"/>
        </w:rPr>
        <w:t>
      2. ___________________________ (қолы)</w:t>
      </w:r>
    </w:p>
    <w:p>
      <w:pPr>
        <w:spacing w:after="0"/>
        <w:ind w:left="0"/>
        <w:jc w:val="both"/>
      </w:pPr>
      <w:r>
        <w:rPr>
          <w:rFonts w:ascii="Times New Roman"/>
          <w:b w:val="false"/>
          <w:i w:val="false"/>
          <w:color w:val="000000"/>
          <w:sz w:val="28"/>
        </w:rPr>
        <w:t>
      3. ___________________________ (қолы)</w:t>
      </w:r>
    </w:p>
    <w:p>
      <w:pPr>
        <w:spacing w:after="0"/>
        <w:ind w:left="0"/>
        <w:jc w:val="both"/>
      </w:pPr>
      <w:r>
        <w:rPr>
          <w:rFonts w:ascii="Times New Roman"/>
          <w:b w:val="false"/>
          <w:i w:val="false"/>
          <w:color w:val="000000"/>
          <w:sz w:val="28"/>
        </w:rPr>
        <w:t>
      4. ___________________________ (қолы)</w:t>
      </w:r>
    </w:p>
    <w:p>
      <w:pPr>
        <w:spacing w:after="0"/>
        <w:ind w:left="0"/>
        <w:jc w:val="both"/>
      </w:pPr>
      <w:r>
        <w:rPr>
          <w:rFonts w:ascii="Times New Roman"/>
          <w:b w:val="false"/>
          <w:i w:val="false"/>
          <w:color w:val="000000"/>
          <w:sz w:val="28"/>
        </w:rPr>
        <w:t>
      Хатшы: ___________________________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r>
              <w:br/>
            </w: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педагогтерді және</w:t>
            </w:r>
            <w:r>
              <w:br/>
            </w:r>
            <w:r>
              <w:rPr>
                <w:rFonts w:ascii="Times New Roman"/>
                <w:b w:val="false"/>
                <w:i w:val="false"/>
                <w:color w:val="000000"/>
                <w:sz w:val="20"/>
              </w:rPr>
              <w:t>білім беру мен ғылым</w:t>
            </w:r>
            <w:r>
              <w:br/>
            </w:r>
            <w:r>
              <w:rPr>
                <w:rFonts w:ascii="Times New Roman"/>
                <w:b w:val="false"/>
                <w:i w:val="false"/>
                <w:color w:val="000000"/>
                <w:sz w:val="20"/>
              </w:rPr>
              <w:t>саласындағы 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шарттарына</w:t>
            </w:r>
            <w:r>
              <w:br/>
            </w:r>
            <w:r>
              <w:rPr>
                <w:rFonts w:ascii="Times New Roman"/>
                <w:b w:val="false"/>
                <w:i w:val="false"/>
                <w:color w:val="000000"/>
                <w:sz w:val="20"/>
              </w:rPr>
              <w:t>16-қосымша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Біліктілік санатын беру (растау) арқылы аттестаттау туралы КУӘЛІК</w:t>
      </w:r>
    </w:p>
    <w:p>
      <w:pPr>
        <w:spacing w:after="0"/>
        <w:ind w:left="0"/>
        <w:jc w:val="both"/>
      </w:pPr>
      <w:r>
        <w:rPr>
          <w:rFonts w:ascii="Times New Roman"/>
          <w:b w:val="false"/>
          <w:i w:val="false"/>
          <w:color w:val="000000"/>
          <w:sz w:val="28"/>
        </w:rPr>
        <w:t>
      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w:t>
      </w:r>
    </w:p>
    <w:p>
      <w:pPr>
        <w:spacing w:after="0"/>
        <w:ind w:left="0"/>
        <w:jc w:val="both"/>
      </w:pPr>
      <w:r>
        <w:rPr>
          <w:rFonts w:ascii="Times New Roman"/>
          <w:b w:val="false"/>
          <w:i w:val="false"/>
          <w:color w:val="000000"/>
          <w:sz w:val="28"/>
        </w:rPr>
        <w:t>
      (Білім беру ұйымының немесе білім беруді басқару органының толық атауы)</w:t>
      </w:r>
    </w:p>
    <w:p>
      <w:pPr>
        <w:spacing w:after="0"/>
        <w:ind w:left="0"/>
        <w:jc w:val="both"/>
      </w:pPr>
      <w:r>
        <w:rPr>
          <w:rFonts w:ascii="Times New Roman"/>
          <w:b w:val="false"/>
          <w:i w:val="false"/>
          <w:color w:val="000000"/>
          <w:sz w:val="28"/>
        </w:rPr>
        <w:t>
      Осы куәлік 20_____жылғы _____ № "___" бұйрығымен аттесттаттау комиссиясының шешіміне сәйкес</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________________________________________________________________берілді.</w:t>
      </w:r>
    </w:p>
    <w:p>
      <w:pPr>
        <w:spacing w:after="0"/>
        <w:ind w:left="0"/>
        <w:jc w:val="both"/>
      </w:pPr>
      <w:r>
        <w:rPr>
          <w:rFonts w:ascii="Times New Roman"/>
          <w:b w:val="false"/>
          <w:i w:val="false"/>
          <w:color w:val="000000"/>
          <w:sz w:val="28"/>
        </w:rPr>
        <w:t>
      (Т.А.Ә. (бар болған жағдайда), қолы)</w:t>
      </w:r>
    </w:p>
    <w:p>
      <w:pPr>
        <w:spacing w:after="0"/>
        <w:ind w:left="0"/>
        <w:jc w:val="both"/>
      </w:pPr>
      <w:r>
        <w:rPr>
          <w:rFonts w:ascii="Times New Roman"/>
          <w:b w:val="false"/>
          <w:i w:val="false"/>
          <w:color w:val="000000"/>
          <w:sz w:val="28"/>
        </w:rPr>
        <w:t>
      20_____жылғы ___ ___________№ "___" біліктілік санаты берілді.</w:t>
      </w:r>
    </w:p>
    <w:p>
      <w:pPr>
        <w:spacing w:after="0"/>
        <w:ind w:left="0"/>
        <w:jc w:val="both"/>
      </w:pPr>
      <w:r>
        <w:rPr>
          <w:rFonts w:ascii="Times New Roman"/>
          <w:b w:val="false"/>
          <w:i w:val="false"/>
          <w:color w:val="000000"/>
          <w:sz w:val="28"/>
        </w:rPr>
        <w:t>
      _________ ________бойынша лауазымы ______________ (лауазым атауы)</w:t>
      </w:r>
    </w:p>
    <w:p>
      <w:pPr>
        <w:spacing w:after="0"/>
        <w:ind w:left="0"/>
        <w:jc w:val="both"/>
      </w:pPr>
      <w:r>
        <w:rPr>
          <w:rFonts w:ascii="Times New Roman"/>
          <w:b w:val="false"/>
          <w:i w:val="false"/>
          <w:color w:val="000000"/>
          <w:sz w:val="28"/>
        </w:rPr>
        <w:t>
      Осы аталған куәлік 20____жылғы "____" ______________дейін жарамды.</w:t>
      </w:r>
    </w:p>
    <w:p>
      <w:pPr>
        <w:spacing w:after="0"/>
        <w:ind w:left="0"/>
        <w:jc w:val="both"/>
      </w:pPr>
      <w:r>
        <w:rPr>
          <w:rFonts w:ascii="Times New Roman"/>
          <w:b w:val="false"/>
          <w:i w:val="false"/>
          <w:color w:val="000000"/>
          <w:sz w:val="28"/>
        </w:rPr>
        <w:t xml:space="preserve">
      Білім беру ұйымының басшысы ______________________________ </w:t>
      </w:r>
    </w:p>
    <w:p>
      <w:pPr>
        <w:spacing w:after="0"/>
        <w:ind w:left="0"/>
        <w:jc w:val="both"/>
      </w:pPr>
      <w:r>
        <w:rPr>
          <w:rFonts w:ascii="Times New Roman"/>
          <w:b w:val="false"/>
          <w:i w:val="false"/>
          <w:color w:val="000000"/>
          <w:sz w:val="28"/>
        </w:rPr>
        <w:t>
      (Т.А.Ә. (бар болған жағдайда), қолы)</w:t>
      </w:r>
    </w:p>
    <w:p>
      <w:pPr>
        <w:spacing w:after="0"/>
        <w:ind w:left="0"/>
        <w:jc w:val="both"/>
      </w:pPr>
      <w:r>
        <w:rPr>
          <w:rFonts w:ascii="Times New Roman"/>
          <w:b w:val="false"/>
          <w:i w:val="false"/>
          <w:color w:val="000000"/>
          <w:sz w:val="28"/>
        </w:rPr>
        <w:t>
      Мөр орны</w:t>
      </w:r>
    </w:p>
    <w:p>
      <w:pPr>
        <w:spacing w:after="0"/>
        <w:ind w:left="0"/>
        <w:jc w:val="both"/>
      </w:pPr>
      <w:r>
        <w:rPr>
          <w:rFonts w:ascii="Times New Roman"/>
          <w:b w:val="false"/>
          <w:i w:val="false"/>
          <w:color w:val="000000"/>
          <w:sz w:val="28"/>
        </w:rPr>
        <w:t>
      Тіркеу нөмірі __________________</w:t>
      </w:r>
    </w:p>
    <w:p>
      <w:pPr>
        <w:spacing w:after="0"/>
        <w:ind w:left="0"/>
        <w:jc w:val="both"/>
      </w:pPr>
      <w:r>
        <w:rPr>
          <w:rFonts w:ascii="Times New Roman"/>
          <w:b w:val="false"/>
          <w:i w:val="false"/>
          <w:color w:val="000000"/>
          <w:sz w:val="28"/>
        </w:rPr>
        <w:t>
      Берілген күні "____" __________ 20 ____ жыл</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 мен</w:t>
            </w:r>
            <w:r>
              <w:br/>
            </w:r>
            <w:r>
              <w:rPr>
                <w:rFonts w:ascii="Times New Roman"/>
                <w:b w:val="false"/>
                <w:i w:val="false"/>
                <w:color w:val="000000"/>
                <w:sz w:val="20"/>
              </w:rPr>
              <w:t>оқытудың, бастауыш, негізгі</w:t>
            </w:r>
            <w:r>
              <w:br/>
            </w:r>
            <w:r>
              <w:rPr>
                <w:rFonts w:ascii="Times New Roman"/>
                <w:b w:val="false"/>
                <w:i w:val="false"/>
                <w:color w:val="000000"/>
                <w:sz w:val="20"/>
              </w:rPr>
              <w:t>орта және жалпы орта білім</w:t>
            </w:r>
            <w:r>
              <w:br/>
            </w:r>
            <w:r>
              <w:rPr>
                <w:rFonts w:ascii="Times New Roman"/>
                <w:b w:val="false"/>
                <w:i w:val="false"/>
                <w:color w:val="000000"/>
                <w:sz w:val="20"/>
              </w:rPr>
              <w:t>берудің жалпы білім беретін оқу</w:t>
            </w:r>
            <w:r>
              <w:br/>
            </w:r>
            <w:r>
              <w:rPr>
                <w:rFonts w:ascii="Times New Roman"/>
                <w:b w:val="false"/>
                <w:i w:val="false"/>
                <w:color w:val="000000"/>
                <w:sz w:val="20"/>
              </w:rPr>
              <w:t>бағдарламаларын, техникалық</w:t>
            </w:r>
            <w:r>
              <w:br/>
            </w:r>
            <w:r>
              <w:rPr>
                <w:rFonts w:ascii="Times New Roman"/>
                <w:b w:val="false"/>
                <w:i w:val="false"/>
                <w:color w:val="000000"/>
                <w:sz w:val="20"/>
              </w:rPr>
              <w:t>және кәсіптік, орта білімнен</w:t>
            </w:r>
            <w:r>
              <w:br/>
            </w:r>
            <w:r>
              <w:rPr>
                <w:rFonts w:ascii="Times New Roman"/>
                <w:b w:val="false"/>
                <w:i w:val="false"/>
                <w:color w:val="000000"/>
                <w:sz w:val="20"/>
              </w:rPr>
              <w:t>кейінгі, қосымша,</w:t>
            </w:r>
            <w:r>
              <w:br/>
            </w:r>
            <w:r>
              <w:rPr>
                <w:rFonts w:ascii="Times New Roman"/>
                <w:b w:val="false"/>
                <w:i w:val="false"/>
                <w:color w:val="000000"/>
                <w:sz w:val="20"/>
              </w:rPr>
              <w:t>мамандандырылған және арнайы</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ұйымдарында лауазымдарды</w:t>
            </w:r>
            <w:r>
              <w:br/>
            </w:r>
            <w:r>
              <w:rPr>
                <w:rFonts w:ascii="Times New Roman"/>
                <w:b w:val="false"/>
                <w:i w:val="false"/>
                <w:color w:val="000000"/>
                <w:sz w:val="20"/>
              </w:rPr>
              <w:t>атқаратын педагогтерді және</w:t>
            </w:r>
            <w:r>
              <w:br/>
            </w:r>
            <w:r>
              <w:rPr>
                <w:rFonts w:ascii="Times New Roman"/>
                <w:b w:val="false"/>
                <w:i w:val="false"/>
                <w:color w:val="000000"/>
                <w:sz w:val="20"/>
              </w:rPr>
              <w:t>білім беру мен ғылым</w:t>
            </w:r>
            <w:r>
              <w:br/>
            </w:r>
            <w:r>
              <w:rPr>
                <w:rFonts w:ascii="Times New Roman"/>
                <w:b w:val="false"/>
                <w:i w:val="false"/>
                <w:color w:val="000000"/>
                <w:sz w:val="20"/>
              </w:rPr>
              <w:t>саласындағы өзге де азаматтық</w:t>
            </w:r>
            <w:r>
              <w:br/>
            </w:r>
            <w:r>
              <w:rPr>
                <w:rFonts w:ascii="Times New Roman"/>
                <w:b w:val="false"/>
                <w:i w:val="false"/>
                <w:color w:val="000000"/>
                <w:sz w:val="20"/>
              </w:rPr>
              <w:t>қызметшілерді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шарттарына</w:t>
            </w:r>
            <w:r>
              <w:br/>
            </w:r>
            <w:r>
              <w:rPr>
                <w:rFonts w:ascii="Times New Roman"/>
                <w:b w:val="false"/>
                <w:i w:val="false"/>
                <w:color w:val="000000"/>
                <w:sz w:val="20"/>
              </w:rPr>
              <w:t>17-қосымша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Аттестаттау туралы куәлікті тіркеу және беру журналы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31"/>
        <w:gridCol w:w="3137"/>
        <w:gridCol w:w="2055"/>
        <w:gridCol w:w="1100"/>
        <w:gridCol w:w="2974"/>
        <w:gridCol w:w="1101"/>
        <w:gridCol w:w="1102"/>
      </w:tblGrid>
      <w:tr>
        <w:trPr>
          <w:trHeight w:val="30" w:hRule="atLeast"/>
        </w:trPr>
        <w:tc>
          <w:tcPr>
            <w:tcW w:w="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р/н</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(бар болған жағдайда)</w:t>
            </w:r>
          </w:p>
        </w:tc>
        <w:tc>
          <w:tcPr>
            <w:tcW w:w="20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талаптарын беру/растау лауазымының атауы</w:t>
            </w:r>
          </w:p>
        </w:tc>
        <w:tc>
          <w:tcPr>
            <w:tcW w:w="1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шешімінің күні</w:t>
            </w:r>
          </w:p>
        </w:tc>
        <w:tc>
          <w:tcPr>
            <w:tcW w:w="2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талаптарын беру/растау туралы бұйрықтың нөмірі мен күні</w:t>
            </w:r>
          </w:p>
        </w:tc>
        <w:tc>
          <w:tcPr>
            <w:tcW w:w="1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Куәлік берілген күні</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Табыстау туралы қолы</w:t>
            </w:r>
          </w:p>
        </w:tc>
      </w:tr>
      <w:tr>
        <w:trPr>
          <w:trHeight w:val="30" w:hRule="atLeast"/>
        </w:trPr>
        <w:tc>
          <w:tcPr>
            <w:tcW w:w="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0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2016 жылғы 27 қаңтардағы</w:t>
            </w:r>
            <w:r>
              <w:br/>
            </w:r>
            <w:r>
              <w:rPr>
                <w:rFonts w:ascii="Times New Roman"/>
                <w:b w:val="false"/>
                <w:i w:val="false"/>
                <w:color w:val="000000"/>
                <w:sz w:val="20"/>
              </w:rPr>
              <w:t>№ 83 бұйрығына 2-қосымша</w:t>
            </w:r>
          </w:p>
        </w:tc>
      </w:tr>
    </w:tbl>
    <w:bookmarkStart w:name="z48" w:id="111"/>
    <w:p>
      <w:pPr>
        <w:spacing w:after="0"/>
        <w:ind w:left="0"/>
        <w:jc w:val="left"/>
      </w:pPr>
      <w:r>
        <w:rPr>
          <w:rFonts w:ascii="Times New Roman"/>
          <w:b/>
          <w:i w:val="false"/>
          <w:color w:val="000000"/>
        </w:rPr>
        <w:t xml:space="preserve"> Мектепке дейінгі, бастауыш, негізгі орта, жалпы орта,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аттестаттаудан өткізу қағидалары мен шарттары</w:t>
      </w:r>
    </w:p>
    <w:bookmarkEnd w:id="111"/>
    <w:p>
      <w:pPr>
        <w:spacing w:after="0"/>
        <w:ind w:left="0"/>
        <w:jc w:val="both"/>
      </w:pPr>
      <w:r>
        <w:rPr>
          <w:rFonts w:ascii="Times New Roman"/>
          <w:b w:val="false"/>
          <w:i w:val="false"/>
          <w:color w:val="ff0000"/>
          <w:sz w:val="28"/>
        </w:rPr>
        <w:t xml:space="preserve">
      Ескерту. 2-қосымша алып тасталды – ҚР Білім және ғылым министрінің 17.10.2017 </w:t>
      </w:r>
      <w:r>
        <w:rPr>
          <w:rFonts w:ascii="Times New Roman"/>
          <w:b w:val="false"/>
          <w:i w:val="false"/>
          <w:color w:val="ff0000"/>
          <w:sz w:val="28"/>
        </w:rPr>
        <w:t>№ 530</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media/document_image_rId4.jpeg" Type="http://schemas.openxmlformats.org/officeDocument/2006/relationships/image" Id="rId4"/></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